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  <w:t xml:space="preserve"> </w:t>
      </w: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72"/>
          <w:szCs w:val="72"/>
        </w:rPr>
      </w:pPr>
      <w:r w:rsidRPr="008A4A03">
        <w:rPr>
          <w:b/>
          <w:sz w:val="72"/>
          <w:szCs w:val="72"/>
        </w:rPr>
        <w:t xml:space="preserve">СБОРНИК </w:t>
      </w:r>
    </w:p>
    <w:p w:rsidR="0039222E" w:rsidRPr="008A4A03" w:rsidRDefault="0039222E" w:rsidP="0039222E">
      <w:pPr>
        <w:ind w:firstLine="720"/>
        <w:jc w:val="center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4"/>
          <w:szCs w:val="44"/>
        </w:rPr>
        <w:t xml:space="preserve">МУНИЦИПАЛЬНЫХ ПРАВОВЫХ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4"/>
          <w:szCs w:val="44"/>
        </w:rPr>
        <w:t>АКТОВ</w:t>
      </w:r>
      <w:r w:rsidRPr="008A4A03">
        <w:rPr>
          <w:b/>
          <w:sz w:val="48"/>
          <w:szCs w:val="48"/>
        </w:rPr>
        <w:t xml:space="preserve">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8"/>
          <w:szCs w:val="48"/>
        </w:rPr>
        <w:t xml:space="preserve">Поспелихинского района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 xml:space="preserve">Алтайского края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16413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№ 11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(</w:t>
      </w:r>
      <w:r w:rsidR="0016413E">
        <w:rPr>
          <w:b/>
          <w:sz w:val="48"/>
          <w:szCs w:val="48"/>
        </w:rPr>
        <w:t>ноя</w:t>
      </w:r>
      <w:r w:rsidR="001E2260">
        <w:rPr>
          <w:b/>
          <w:sz w:val="48"/>
          <w:szCs w:val="48"/>
        </w:rPr>
        <w:t>бря</w:t>
      </w:r>
      <w:r w:rsidRPr="008A4A03">
        <w:rPr>
          <w:b/>
          <w:sz w:val="48"/>
          <w:szCs w:val="48"/>
        </w:rPr>
        <w:t>)</w:t>
      </w:r>
    </w:p>
    <w:p w:rsidR="0039222E" w:rsidRPr="008A4A03" w:rsidRDefault="001E2260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2024</w:t>
      </w:r>
      <w:r w:rsidR="0039222E" w:rsidRPr="008A4A03">
        <w:rPr>
          <w:b/>
          <w:sz w:val="48"/>
          <w:szCs w:val="48"/>
        </w:rPr>
        <w:t xml:space="preserve"> год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32"/>
          <w:szCs w:val="32"/>
        </w:rPr>
      </w:pPr>
      <w:proofErr w:type="gramStart"/>
      <w:r w:rsidRPr="008A4A03">
        <w:rPr>
          <w:b/>
          <w:sz w:val="32"/>
          <w:szCs w:val="32"/>
        </w:rPr>
        <w:t>с</w:t>
      </w:r>
      <w:proofErr w:type="gramEnd"/>
      <w:r w:rsidRPr="008A4A03">
        <w:rPr>
          <w:b/>
          <w:sz w:val="32"/>
          <w:szCs w:val="32"/>
        </w:rPr>
        <w:t xml:space="preserve">. Поспелиха </w:t>
      </w:r>
    </w:p>
    <w:p w:rsidR="0039222E" w:rsidRPr="008A4A03" w:rsidRDefault="0039222E" w:rsidP="0039222E">
      <w:pPr>
        <w:spacing w:after="200" w:line="276" w:lineRule="auto"/>
        <w:rPr>
          <w:sz w:val="28"/>
          <w:szCs w:val="20"/>
        </w:rPr>
      </w:pPr>
      <w:r w:rsidRPr="008A4A03">
        <w:rPr>
          <w:sz w:val="28"/>
          <w:szCs w:val="20"/>
        </w:rPr>
        <w:br w:type="page"/>
      </w: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16413E" w:rsidRDefault="0016413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16413E" w:rsidRDefault="0016413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16413E" w:rsidRDefault="0016413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  <w:proofErr w:type="gramStart"/>
      <w:r w:rsidRPr="008A4A03">
        <w:rPr>
          <w:b/>
          <w:sz w:val="40"/>
          <w:szCs w:val="40"/>
          <w:u w:val="single"/>
        </w:rPr>
        <w:t xml:space="preserve">Раздел </w:t>
      </w:r>
      <w:r w:rsidR="00C33D66">
        <w:rPr>
          <w:b/>
          <w:sz w:val="40"/>
          <w:szCs w:val="40"/>
          <w:u w:val="single"/>
        </w:rPr>
        <w:t>первый</w:t>
      </w:r>
      <w:proofErr w:type="gramEnd"/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</w:rPr>
      </w:pPr>
      <w:r w:rsidRPr="008A4A03">
        <w:rPr>
          <w:b/>
          <w:sz w:val="40"/>
          <w:szCs w:val="40"/>
        </w:rPr>
        <w:t>Постановления Администрации</w:t>
      </w:r>
    </w:p>
    <w:p w:rsidR="0039222E" w:rsidRDefault="0039222E" w:rsidP="0039222E">
      <w:pPr>
        <w:jc w:val="center"/>
        <w:rPr>
          <w:b/>
          <w:sz w:val="32"/>
          <w:szCs w:val="32"/>
        </w:rPr>
      </w:pPr>
      <w:r w:rsidRPr="008A4A03">
        <w:rPr>
          <w:b/>
          <w:sz w:val="40"/>
          <w:szCs w:val="40"/>
        </w:rPr>
        <w:t>Поспелихинского района</w:t>
      </w:r>
      <w:r w:rsidRPr="008A4A03">
        <w:rPr>
          <w:b/>
          <w:sz w:val="32"/>
          <w:szCs w:val="32"/>
        </w:rPr>
        <w:t xml:space="preserve"> </w:t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C33D66" w:rsidRPr="00C33D66" w:rsidRDefault="001E2260" w:rsidP="00C33D66">
      <w:pPr>
        <w:tabs>
          <w:tab w:val="left" w:pos="5026"/>
        </w:tabs>
        <w:jc w:val="center"/>
        <w:rPr>
          <w:sz w:val="28"/>
        </w:rPr>
      </w:pPr>
      <w:r>
        <w:rPr>
          <w:b/>
          <w:sz w:val="32"/>
          <w:szCs w:val="32"/>
        </w:rPr>
        <w:br w:type="page"/>
      </w:r>
      <w:r w:rsidR="00C33D66" w:rsidRPr="00C33D66">
        <w:rPr>
          <w:sz w:val="28"/>
        </w:rPr>
        <w:lastRenderedPageBreak/>
        <w:t>АДМИНИСТРАЦИЯ ПОСПЕЛИХИНСКОГО РАЙОНА</w:t>
      </w:r>
    </w:p>
    <w:p w:rsidR="00C33D66" w:rsidRPr="00C33D66" w:rsidRDefault="00C33D66" w:rsidP="00C33D66">
      <w:pPr>
        <w:tabs>
          <w:tab w:val="left" w:pos="5026"/>
        </w:tabs>
        <w:jc w:val="center"/>
        <w:rPr>
          <w:sz w:val="28"/>
        </w:rPr>
      </w:pPr>
      <w:r w:rsidRPr="00C33D66">
        <w:rPr>
          <w:sz w:val="28"/>
        </w:rPr>
        <w:t>АЛТАЙСКОГО КРАЯ</w:t>
      </w:r>
    </w:p>
    <w:p w:rsidR="00C33D66" w:rsidRPr="00C33D66" w:rsidRDefault="00C33D66" w:rsidP="00C33D66">
      <w:pPr>
        <w:tabs>
          <w:tab w:val="left" w:pos="5026"/>
        </w:tabs>
        <w:jc w:val="center"/>
        <w:rPr>
          <w:sz w:val="28"/>
        </w:rPr>
      </w:pPr>
    </w:p>
    <w:p w:rsidR="00C33D66" w:rsidRPr="00C33D66" w:rsidRDefault="00C33D66" w:rsidP="00C33D66">
      <w:pPr>
        <w:tabs>
          <w:tab w:val="left" w:pos="5026"/>
        </w:tabs>
        <w:rPr>
          <w:sz w:val="28"/>
        </w:rPr>
      </w:pPr>
    </w:p>
    <w:p w:rsidR="00C33D66" w:rsidRPr="00C33D66" w:rsidRDefault="00C33D66" w:rsidP="00C33D66">
      <w:pPr>
        <w:tabs>
          <w:tab w:val="left" w:pos="5026"/>
        </w:tabs>
        <w:jc w:val="center"/>
        <w:rPr>
          <w:sz w:val="28"/>
        </w:rPr>
      </w:pPr>
      <w:r w:rsidRPr="00C33D66">
        <w:rPr>
          <w:sz w:val="28"/>
        </w:rPr>
        <w:t>ПОСТАНОВЛЕНИЕ</w:t>
      </w:r>
    </w:p>
    <w:p w:rsidR="00C33D66" w:rsidRPr="00C33D66" w:rsidRDefault="00C33D66" w:rsidP="00C33D66">
      <w:pPr>
        <w:tabs>
          <w:tab w:val="left" w:pos="5026"/>
        </w:tabs>
        <w:jc w:val="center"/>
        <w:rPr>
          <w:sz w:val="28"/>
        </w:rPr>
      </w:pPr>
    </w:p>
    <w:p w:rsidR="00C33D66" w:rsidRPr="00C33D66" w:rsidRDefault="00C33D66" w:rsidP="00C33D66">
      <w:pPr>
        <w:tabs>
          <w:tab w:val="left" w:pos="5026"/>
        </w:tabs>
        <w:jc w:val="center"/>
        <w:rPr>
          <w:sz w:val="28"/>
        </w:rPr>
      </w:pPr>
    </w:p>
    <w:p w:rsidR="00C33D66" w:rsidRPr="00C33D66" w:rsidRDefault="00C33D66" w:rsidP="00C33D66">
      <w:pPr>
        <w:tabs>
          <w:tab w:val="left" w:pos="5026"/>
        </w:tabs>
        <w:jc w:val="both"/>
        <w:rPr>
          <w:sz w:val="28"/>
        </w:rPr>
      </w:pPr>
      <w:r w:rsidRPr="00C33D66">
        <w:rPr>
          <w:sz w:val="28"/>
        </w:rPr>
        <w:t>05.11.2024                                                                                                       № 554</w:t>
      </w:r>
    </w:p>
    <w:p w:rsidR="00C33D66" w:rsidRPr="00C33D66" w:rsidRDefault="00C33D66" w:rsidP="00C33D66">
      <w:pPr>
        <w:tabs>
          <w:tab w:val="left" w:pos="5026"/>
        </w:tabs>
        <w:jc w:val="center"/>
        <w:rPr>
          <w:sz w:val="28"/>
        </w:rPr>
      </w:pPr>
      <w:proofErr w:type="gramStart"/>
      <w:r w:rsidRPr="00C33D66">
        <w:rPr>
          <w:sz w:val="28"/>
        </w:rPr>
        <w:t>с</w:t>
      </w:r>
      <w:proofErr w:type="gramEnd"/>
      <w:r w:rsidRPr="00C33D66">
        <w:rPr>
          <w:sz w:val="28"/>
        </w:rPr>
        <w:t>. Поспелиха</w:t>
      </w:r>
    </w:p>
    <w:p w:rsidR="00C33D66" w:rsidRPr="00C33D66" w:rsidRDefault="00C33D66" w:rsidP="00C33D66">
      <w:pPr>
        <w:tabs>
          <w:tab w:val="left" w:pos="5026"/>
        </w:tabs>
        <w:rPr>
          <w:sz w:val="28"/>
        </w:rPr>
      </w:pPr>
    </w:p>
    <w:p w:rsidR="00C33D66" w:rsidRPr="00C33D66" w:rsidRDefault="00C33D66" w:rsidP="00C33D66">
      <w:pPr>
        <w:tabs>
          <w:tab w:val="left" w:pos="5026"/>
        </w:tabs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C33D66" w:rsidRPr="00C33D66" w:rsidTr="00C33D66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3D66" w:rsidRPr="00C33D66" w:rsidRDefault="00C33D66" w:rsidP="00C33D66">
            <w:pPr>
              <w:tabs>
                <w:tab w:val="left" w:pos="5026"/>
              </w:tabs>
              <w:jc w:val="both"/>
              <w:rPr>
                <w:sz w:val="28"/>
              </w:rPr>
            </w:pPr>
            <w:r w:rsidRPr="00C33D66">
              <w:rPr>
                <w:sz w:val="28"/>
              </w:rPr>
              <w:t>Об утверждении основных показат</w:t>
            </w:r>
            <w:r w:rsidRPr="00C33D66">
              <w:rPr>
                <w:sz w:val="28"/>
              </w:rPr>
              <w:t>е</w:t>
            </w:r>
            <w:r w:rsidRPr="00C33D66">
              <w:rPr>
                <w:sz w:val="28"/>
              </w:rPr>
              <w:t>лей среднесрочного прогноза соц</w:t>
            </w:r>
            <w:r w:rsidRPr="00C33D66">
              <w:rPr>
                <w:sz w:val="28"/>
              </w:rPr>
              <w:t>и</w:t>
            </w:r>
            <w:r w:rsidRPr="00C33D66">
              <w:rPr>
                <w:sz w:val="28"/>
              </w:rPr>
              <w:t>ально–экономического развития м</w:t>
            </w:r>
            <w:r w:rsidRPr="00C33D66">
              <w:rPr>
                <w:sz w:val="28"/>
              </w:rPr>
              <w:t>у</w:t>
            </w:r>
            <w:r w:rsidRPr="00C33D66">
              <w:rPr>
                <w:sz w:val="28"/>
              </w:rPr>
              <w:t xml:space="preserve">ниципального образования </w:t>
            </w:r>
            <w:proofErr w:type="spellStart"/>
            <w:r w:rsidRPr="00C33D66">
              <w:rPr>
                <w:sz w:val="28"/>
              </w:rPr>
              <w:t>Поспел</w:t>
            </w:r>
            <w:r w:rsidRPr="00C33D66">
              <w:rPr>
                <w:sz w:val="28"/>
              </w:rPr>
              <w:t>и</w:t>
            </w:r>
            <w:r w:rsidRPr="00C33D66">
              <w:rPr>
                <w:sz w:val="28"/>
              </w:rPr>
              <w:t>хинский</w:t>
            </w:r>
            <w:proofErr w:type="spellEnd"/>
            <w:r w:rsidRPr="00C33D66">
              <w:rPr>
                <w:sz w:val="28"/>
              </w:rPr>
              <w:t xml:space="preserve"> район Алтайского края на 2024 и на прогнозный период 2025-2027 годы</w:t>
            </w:r>
          </w:p>
        </w:tc>
      </w:tr>
    </w:tbl>
    <w:p w:rsidR="00C33D66" w:rsidRPr="00C33D66" w:rsidRDefault="00C33D66" w:rsidP="00C33D66">
      <w:pPr>
        <w:tabs>
          <w:tab w:val="left" w:pos="5026"/>
        </w:tabs>
        <w:rPr>
          <w:sz w:val="28"/>
        </w:rPr>
      </w:pPr>
    </w:p>
    <w:p w:rsidR="00C33D66" w:rsidRPr="00C33D66" w:rsidRDefault="00C33D66" w:rsidP="00C33D66">
      <w:pPr>
        <w:tabs>
          <w:tab w:val="left" w:pos="5026"/>
        </w:tabs>
        <w:ind w:firstLine="851"/>
        <w:jc w:val="both"/>
        <w:rPr>
          <w:sz w:val="28"/>
        </w:rPr>
      </w:pPr>
      <w:r w:rsidRPr="00C33D66">
        <w:rPr>
          <w:sz w:val="28"/>
          <w:szCs w:val="28"/>
        </w:rPr>
        <w:t>В соответствии с Федеральным Законом от 28 июня 2014  № 172-ФЗ «О стратегическом планировании в Российской Федерации», законом Алтайского края  от 3 апреля 2015 года № 30-ЗС «О стратегическом планировании в Алта</w:t>
      </w:r>
      <w:r w:rsidRPr="00C33D66">
        <w:rPr>
          <w:sz w:val="28"/>
          <w:szCs w:val="28"/>
        </w:rPr>
        <w:t>й</w:t>
      </w:r>
      <w:r w:rsidRPr="00C33D66">
        <w:rPr>
          <w:sz w:val="28"/>
          <w:szCs w:val="28"/>
        </w:rPr>
        <w:t>ском крае»,  Приказом  Министерства экономического развития от 30 января 2020 № 14</w:t>
      </w:r>
      <w:r w:rsidRPr="00C33D66">
        <w:rPr>
          <w:sz w:val="28"/>
        </w:rPr>
        <w:t>, ПОСТАНОВЛЯЮ:</w:t>
      </w:r>
    </w:p>
    <w:p w:rsidR="00C33D66" w:rsidRPr="00C33D66" w:rsidRDefault="00C33D66" w:rsidP="00C33D66">
      <w:pPr>
        <w:tabs>
          <w:tab w:val="left" w:pos="5026"/>
        </w:tabs>
        <w:ind w:firstLine="709"/>
        <w:jc w:val="both"/>
        <w:rPr>
          <w:sz w:val="28"/>
          <w:szCs w:val="28"/>
        </w:rPr>
      </w:pPr>
      <w:bookmarkStart w:id="0" w:name="sub_1"/>
      <w:r w:rsidRPr="00C33D66">
        <w:rPr>
          <w:sz w:val="28"/>
          <w:szCs w:val="28"/>
        </w:rPr>
        <w:t xml:space="preserve">1. Утвердить </w:t>
      </w:r>
      <w:hyperlink w:anchor="sub_1000" w:history="1">
        <w:r w:rsidRPr="00C33D66">
          <w:rPr>
            <w:sz w:val="28"/>
            <w:szCs w:val="28"/>
          </w:rPr>
          <w:t>основные показатели</w:t>
        </w:r>
      </w:hyperlink>
      <w:r w:rsidRPr="00C33D66">
        <w:rPr>
          <w:sz w:val="28"/>
          <w:szCs w:val="28"/>
        </w:rPr>
        <w:t xml:space="preserve"> среднесрочного прогноза социально-экономического развития </w:t>
      </w:r>
      <w:r w:rsidRPr="00C33D66">
        <w:rPr>
          <w:sz w:val="28"/>
        </w:rPr>
        <w:t xml:space="preserve">муниципального образования </w:t>
      </w:r>
      <w:proofErr w:type="spellStart"/>
      <w:r w:rsidRPr="00C33D66">
        <w:rPr>
          <w:sz w:val="28"/>
        </w:rPr>
        <w:t>Поспелихинский</w:t>
      </w:r>
      <w:proofErr w:type="spellEnd"/>
      <w:r w:rsidRPr="00C33D66">
        <w:rPr>
          <w:sz w:val="28"/>
        </w:rPr>
        <w:t xml:space="preserve"> район Алтайского края на 2024 и на прогнозный период 2025-2027 годы</w:t>
      </w:r>
      <w:r w:rsidRPr="00C33D66">
        <w:rPr>
          <w:sz w:val="28"/>
          <w:szCs w:val="28"/>
        </w:rPr>
        <w:t xml:space="preserve"> (Прилож</w:t>
      </w:r>
      <w:r w:rsidRPr="00C33D66">
        <w:rPr>
          <w:sz w:val="28"/>
          <w:szCs w:val="28"/>
        </w:rPr>
        <w:t>е</w:t>
      </w:r>
      <w:r w:rsidRPr="00C33D66">
        <w:rPr>
          <w:sz w:val="28"/>
          <w:szCs w:val="28"/>
        </w:rPr>
        <w:t>ние).</w:t>
      </w:r>
    </w:p>
    <w:p w:rsidR="00C33D66" w:rsidRPr="00C33D66" w:rsidRDefault="00C33D66" w:rsidP="00C33D66">
      <w:pPr>
        <w:tabs>
          <w:tab w:val="left" w:pos="5026"/>
        </w:tabs>
        <w:ind w:firstLine="709"/>
        <w:jc w:val="both"/>
        <w:rPr>
          <w:sz w:val="28"/>
          <w:szCs w:val="28"/>
        </w:rPr>
      </w:pPr>
      <w:bookmarkStart w:id="1" w:name="sub_2"/>
      <w:bookmarkEnd w:id="0"/>
      <w:r w:rsidRPr="00C33D66">
        <w:rPr>
          <w:sz w:val="28"/>
          <w:szCs w:val="28"/>
        </w:rPr>
        <w:t>2.</w:t>
      </w:r>
      <w:r w:rsidRPr="00C33D66">
        <w:t xml:space="preserve"> </w:t>
      </w:r>
      <w:r w:rsidRPr="00C33D66">
        <w:rPr>
          <w:sz w:val="28"/>
          <w:szCs w:val="28"/>
        </w:rPr>
        <w:t>Постановление Администрации Поспелихинского района от 03.11.2023  №  462 «</w:t>
      </w:r>
      <w:r w:rsidRPr="00C33D66">
        <w:rPr>
          <w:sz w:val="28"/>
        </w:rPr>
        <w:t>Об утверждении основных показателей прогноза социально – экон</w:t>
      </w:r>
      <w:r w:rsidRPr="00C33D66">
        <w:rPr>
          <w:sz w:val="28"/>
        </w:rPr>
        <w:t>о</w:t>
      </w:r>
      <w:r w:rsidRPr="00C33D66">
        <w:rPr>
          <w:sz w:val="28"/>
        </w:rPr>
        <w:t xml:space="preserve">мического развития муниципального образования </w:t>
      </w:r>
      <w:proofErr w:type="spellStart"/>
      <w:r w:rsidRPr="00C33D66">
        <w:rPr>
          <w:sz w:val="28"/>
        </w:rPr>
        <w:t>Поспелихинский</w:t>
      </w:r>
      <w:proofErr w:type="spellEnd"/>
      <w:r w:rsidRPr="00C33D66">
        <w:rPr>
          <w:sz w:val="28"/>
        </w:rPr>
        <w:t xml:space="preserve"> район А</w:t>
      </w:r>
      <w:r w:rsidRPr="00C33D66">
        <w:rPr>
          <w:sz w:val="28"/>
        </w:rPr>
        <w:t>л</w:t>
      </w:r>
      <w:r w:rsidRPr="00C33D66">
        <w:rPr>
          <w:sz w:val="28"/>
        </w:rPr>
        <w:t>тайского края на 2023 и на прогнозный период 2024-2026 годы</w:t>
      </w:r>
      <w:r w:rsidRPr="00C33D66">
        <w:rPr>
          <w:sz w:val="28"/>
          <w:szCs w:val="28"/>
        </w:rPr>
        <w:t>» считать  утр</w:t>
      </w:r>
      <w:r w:rsidRPr="00C33D66">
        <w:rPr>
          <w:sz w:val="28"/>
          <w:szCs w:val="28"/>
        </w:rPr>
        <w:t>а</w:t>
      </w:r>
      <w:r w:rsidRPr="00C33D66">
        <w:rPr>
          <w:sz w:val="28"/>
          <w:szCs w:val="28"/>
        </w:rPr>
        <w:t>тившим силу.</w:t>
      </w:r>
    </w:p>
    <w:p w:rsidR="00C33D66" w:rsidRPr="00C33D66" w:rsidRDefault="00C33D66" w:rsidP="00C33D66">
      <w:pPr>
        <w:tabs>
          <w:tab w:val="left" w:pos="5026"/>
        </w:tabs>
        <w:ind w:firstLine="708"/>
        <w:jc w:val="both"/>
        <w:rPr>
          <w:sz w:val="28"/>
          <w:szCs w:val="28"/>
        </w:rPr>
      </w:pPr>
      <w:r w:rsidRPr="00C33D66">
        <w:rPr>
          <w:sz w:val="28"/>
          <w:szCs w:val="28"/>
        </w:rPr>
        <w:t>3. Настоящее постановление обнародовать на официальном сайте адм</w:t>
      </w:r>
      <w:r w:rsidRPr="00C33D66">
        <w:rPr>
          <w:sz w:val="28"/>
          <w:szCs w:val="28"/>
        </w:rPr>
        <w:t>и</w:t>
      </w:r>
      <w:r w:rsidRPr="00C33D66">
        <w:rPr>
          <w:sz w:val="28"/>
          <w:szCs w:val="28"/>
        </w:rPr>
        <w:t xml:space="preserve">нистрации Поспелихинского района  Алтайского края. </w:t>
      </w:r>
    </w:p>
    <w:p w:rsidR="00C33D66" w:rsidRPr="00C33D66" w:rsidRDefault="00C33D66" w:rsidP="00C33D66">
      <w:pPr>
        <w:tabs>
          <w:tab w:val="left" w:pos="5026"/>
        </w:tabs>
        <w:ind w:firstLine="709"/>
        <w:jc w:val="both"/>
        <w:rPr>
          <w:sz w:val="28"/>
          <w:szCs w:val="28"/>
        </w:rPr>
      </w:pPr>
      <w:r w:rsidRPr="00C33D66">
        <w:rPr>
          <w:color w:val="000000"/>
          <w:sz w:val="28"/>
          <w:szCs w:val="28"/>
        </w:rPr>
        <w:t xml:space="preserve">4. </w:t>
      </w:r>
      <w:proofErr w:type="gramStart"/>
      <w:r w:rsidRPr="00C33D66">
        <w:rPr>
          <w:color w:val="000000"/>
          <w:sz w:val="28"/>
          <w:szCs w:val="28"/>
        </w:rPr>
        <w:t>Контроль за</w:t>
      </w:r>
      <w:proofErr w:type="gramEnd"/>
      <w:r w:rsidRPr="00C33D66">
        <w:rPr>
          <w:color w:val="000000"/>
          <w:sz w:val="28"/>
          <w:szCs w:val="28"/>
        </w:rPr>
        <w:t xml:space="preserve"> исполнением настоящего постановления возложить на з</w:t>
      </w:r>
      <w:r w:rsidRPr="00C33D66">
        <w:rPr>
          <w:color w:val="000000"/>
          <w:sz w:val="28"/>
          <w:szCs w:val="28"/>
        </w:rPr>
        <w:t>а</w:t>
      </w:r>
      <w:r w:rsidRPr="00C33D66">
        <w:rPr>
          <w:color w:val="000000"/>
          <w:sz w:val="28"/>
          <w:szCs w:val="28"/>
        </w:rPr>
        <w:t>местителя главы Администрации района по экономическим вопросам, предс</w:t>
      </w:r>
      <w:r w:rsidRPr="00C33D66">
        <w:rPr>
          <w:color w:val="000000"/>
          <w:sz w:val="28"/>
          <w:szCs w:val="28"/>
        </w:rPr>
        <w:t>е</w:t>
      </w:r>
      <w:r w:rsidRPr="00C33D66">
        <w:rPr>
          <w:color w:val="000000"/>
          <w:sz w:val="28"/>
          <w:szCs w:val="28"/>
        </w:rPr>
        <w:t>дателя комитета по финансам  Е.Г. Баскакову.</w:t>
      </w:r>
    </w:p>
    <w:p w:rsidR="00C33D66" w:rsidRPr="00C33D66" w:rsidRDefault="00C33D66" w:rsidP="00C33D66">
      <w:pPr>
        <w:tabs>
          <w:tab w:val="left" w:pos="5026"/>
        </w:tabs>
        <w:ind w:firstLine="851"/>
        <w:jc w:val="both"/>
        <w:rPr>
          <w:sz w:val="28"/>
          <w:szCs w:val="28"/>
        </w:rPr>
      </w:pPr>
    </w:p>
    <w:bookmarkEnd w:id="1"/>
    <w:p w:rsidR="00C33D66" w:rsidRPr="00C33D66" w:rsidRDefault="00C33D66" w:rsidP="00C33D66">
      <w:pPr>
        <w:tabs>
          <w:tab w:val="left" w:pos="5026"/>
        </w:tabs>
        <w:ind w:firstLine="720"/>
        <w:jc w:val="both"/>
        <w:rPr>
          <w:sz w:val="28"/>
          <w:szCs w:val="28"/>
        </w:rPr>
      </w:pPr>
    </w:p>
    <w:p w:rsidR="00C33D66" w:rsidRPr="00C33D66" w:rsidRDefault="00C33D66" w:rsidP="00C33D66">
      <w:pPr>
        <w:tabs>
          <w:tab w:val="left" w:pos="5026"/>
        </w:tabs>
        <w:rPr>
          <w:sz w:val="28"/>
          <w:szCs w:val="28"/>
        </w:rPr>
      </w:pPr>
      <w:r w:rsidRPr="00C33D66">
        <w:rPr>
          <w:sz w:val="28"/>
          <w:szCs w:val="28"/>
        </w:rPr>
        <w:t>Глав района                                                                                          И.А. Башмаков</w:t>
      </w:r>
    </w:p>
    <w:p w:rsidR="00C33D66" w:rsidRPr="00C33D66" w:rsidRDefault="00C33D66" w:rsidP="00C33D66">
      <w:pPr>
        <w:tabs>
          <w:tab w:val="left" w:pos="5026"/>
        </w:tabs>
        <w:rPr>
          <w:sz w:val="28"/>
          <w:szCs w:val="28"/>
        </w:rPr>
      </w:pPr>
    </w:p>
    <w:p w:rsidR="00C33D66" w:rsidRPr="00C33D66" w:rsidRDefault="00C33D66" w:rsidP="00C33D66">
      <w:pPr>
        <w:tabs>
          <w:tab w:val="left" w:pos="5026"/>
        </w:tabs>
        <w:rPr>
          <w:sz w:val="28"/>
          <w:szCs w:val="28"/>
        </w:rPr>
      </w:pPr>
    </w:p>
    <w:p w:rsidR="00C33D66" w:rsidRPr="00C33D66" w:rsidRDefault="00C33D66" w:rsidP="00C33D66">
      <w:pPr>
        <w:tabs>
          <w:tab w:val="left" w:pos="5026"/>
        </w:tabs>
        <w:rPr>
          <w:sz w:val="28"/>
          <w:szCs w:val="28"/>
        </w:rPr>
      </w:pPr>
    </w:p>
    <w:p w:rsidR="00C33D66" w:rsidRPr="00C33D66" w:rsidRDefault="00C33D66" w:rsidP="00C33D66">
      <w:pPr>
        <w:tabs>
          <w:tab w:val="left" w:pos="5026"/>
        </w:tabs>
      </w:pPr>
    </w:p>
    <w:p w:rsidR="00C33D66" w:rsidRPr="00C33D66" w:rsidRDefault="00C33D66" w:rsidP="00C33D66">
      <w:pPr>
        <w:tabs>
          <w:tab w:val="left" w:pos="5026"/>
        </w:tabs>
        <w:sectPr w:rsidR="00C33D66" w:rsidRPr="00C33D66" w:rsidSect="00C33D66">
          <w:headerReference w:type="default" r:id="rId9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4897"/>
      </w:tblGrid>
      <w:tr w:rsidR="00C33D66" w:rsidRPr="00C33D66" w:rsidTr="00C33D66">
        <w:tc>
          <w:tcPr>
            <w:tcW w:w="9889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897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C33D66">
              <w:rPr>
                <w:rFonts w:eastAsiaTheme="minorHAnsi"/>
                <w:sz w:val="28"/>
                <w:szCs w:val="28"/>
                <w:lang w:eastAsia="en-US"/>
              </w:rPr>
              <w:t xml:space="preserve">Приложение </w:t>
            </w:r>
          </w:p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8"/>
                <w:szCs w:val="28"/>
                <w:lang w:eastAsia="en-US"/>
              </w:rPr>
              <w:t>к постановлению Администрации района от 05.11.2024  № 554</w:t>
            </w:r>
          </w:p>
        </w:tc>
      </w:tr>
    </w:tbl>
    <w:p w:rsidR="00C33D66" w:rsidRPr="00C33D66" w:rsidRDefault="00C33D66" w:rsidP="00C33D66">
      <w:pPr>
        <w:tabs>
          <w:tab w:val="left" w:pos="5026"/>
        </w:tabs>
        <w:spacing w:line="276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C33D66" w:rsidRPr="00C33D66" w:rsidRDefault="00C33D66" w:rsidP="00C33D66">
      <w:pPr>
        <w:tabs>
          <w:tab w:val="left" w:pos="5026"/>
        </w:tabs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C33D66">
        <w:rPr>
          <w:rFonts w:eastAsiaTheme="minorHAnsi"/>
          <w:sz w:val="28"/>
          <w:szCs w:val="28"/>
          <w:lang w:eastAsia="en-US"/>
        </w:rPr>
        <w:t>Основные показатели среднесрочного прогноза социально-экономического развития муниципального образования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proofErr w:type="spellStart"/>
      <w:r w:rsidRPr="00C33D66">
        <w:rPr>
          <w:rFonts w:eastAsiaTheme="minorHAnsi"/>
          <w:sz w:val="28"/>
          <w:szCs w:val="28"/>
          <w:lang w:eastAsia="en-US"/>
        </w:rPr>
        <w:t>Поспелихинский</w:t>
      </w:r>
      <w:proofErr w:type="spellEnd"/>
      <w:r w:rsidRPr="00C33D66">
        <w:rPr>
          <w:rFonts w:eastAsiaTheme="minorHAnsi"/>
          <w:sz w:val="28"/>
          <w:szCs w:val="28"/>
          <w:lang w:eastAsia="en-US"/>
        </w:rPr>
        <w:t xml:space="preserve"> район Алтайского края на 2024 год и прогнозный период 2025-2027 годы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jc w:val="center"/>
        <w:rPr>
          <w:rFonts w:eastAsiaTheme="minorHAnsi"/>
          <w:sz w:val="22"/>
          <w:szCs w:val="22"/>
          <w:lang w:eastAsia="en-US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5"/>
        <w:gridCol w:w="709"/>
        <w:gridCol w:w="141"/>
        <w:gridCol w:w="992"/>
        <w:gridCol w:w="1134"/>
        <w:gridCol w:w="992"/>
        <w:gridCol w:w="992"/>
        <w:gridCol w:w="992"/>
        <w:gridCol w:w="993"/>
        <w:gridCol w:w="992"/>
        <w:gridCol w:w="1060"/>
        <w:gridCol w:w="992"/>
        <w:gridCol w:w="992"/>
        <w:gridCol w:w="992"/>
        <w:gridCol w:w="926"/>
      </w:tblGrid>
      <w:tr w:rsidR="00C33D66" w:rsidRPr="00C33D66" w:rsidTr="00C33D66">
        <w:trPr>
          <w:trHeight w:val="401"/>
        </w:trPr>
        <w:tc>
          <w:tcPr>
            <w:tcW w:w="3545" w:type="dxa"/>
            <w:vMerge w:val="restart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Ед.</w:t>
            </w:r>
          </w:p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изм.</w:t>
            </w:r>
          </w:p>
        </w:tc>
        <w:tc>
          <w:tcPr>
            <w:tcW w:w="1133" w:type="dxa"/>
            <w:gridSpan w:val="2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34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2023 год </w:t>
            </w:r>
          </w:p>
        </w:tc>
        <w:tc>
          <w:tcPr>
            <w:tcW w:w="1984" w:type="dxa"/>
            <w:gridSpan w:val="2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2024 год </w:t>
            </w:r>
          </w:p>
        </w:tc>
        <w:tc>
          <w:tcPr>
            <w:tcW w:w="1985" w:type="dxa"/>
            <w:gridSpan w:val="2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Прогноз 2025 год</w:t>
            </w:r>
          </w:p>
        </w:tc>
        <w:tc>
          <w:tcPr>
            <w:tcW w:w="2052" w:type="dxa"/>
            <w:gridSpan w:val="2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Прогноз 2026 год</w:t>
            </w:r>
          </w:p>
        </w:tc>
        <w:tc>
          <w:tcPr>
            <w:tcW w:w="1984" w:type="dxa"/>
            <w:gridSpan w:val="2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Прогноз 2027 год </w:t>
            </w:r>
          </w:p>
        </w:tc>
        <w:tc>
          <w:tcPr>
            <w:tcW w:w="1918" w:type="dxa"/>
            <w:gridSpan w:val="2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2027 к 2024, %</w:t>
            </w:r>
          </w:p>
        </w:tc>
      </w:tr>
      <w:tr w:rsidR="00C33D66" w:rsidRPr="00C33D66" w:rsidTr="00C33D66">
        <w:trPr>
          <w:trHeight w:val="420"/>
        </w:trPr>
        <w:tc>
          <w:tcPr>
            <w:tcW w:w="3545" w:type="dxa"/>
            <w:vMerge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Merge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gridSpan w:val="2"/>
            <w:vMerge w:val="restart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факт</w:t>
            </w:r>
          </w:p>
        </w:tc>
        <w:tc>
          <w:tcPr>
            <w:tcW w:w="1134" w:type="dxa"/>
            <w:vMerge w:val="restart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факт</w:t>
            </w:r>
          </w:p>
        </w:tc>
        <w:tc>
          <w:tcPr>
            <w:tcW w:w="992" w:type="dxa"/>
            <w:vMerge w:val="restart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1 </w:t>
            </w:r>
            <w:proofErr w:type="spellStart"/>
            <w:r w:rsidRPr="00C33D66">
              <w:rPr>
                <w:rFonts w:eastAsiaTheme="minorHAnsi"/>
                <w:b/>
                <w:sz w:val="20"/>
                <w:szCs w:val="20"/>
                <w:lang w:eastAsia="en-US"/>
              </w:rPr>
              <w:t>полуго</w:t>
            </w:r>
            <w:proofErr w:type="spellEnd"/>
          </w:p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C33D66">
              <w:rPr>
                <w:rFonts w:eastAsiaTheme="minorHAnsi"/>
                <w:b/>
                <w:sz w:val="20"/>
                <w:szCs w:val="20"/>
                <w:lang w:eastAsia="en-US"/>
              </w:rPr>
              <w:t>дие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b/>
                <w:sz w:val="20"/>
                <w:szCs w:val="20"/>
                <w:lang w:eastAsia="en-US"/>
              </w:rPr>
              <w:t>оценка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C33D66">
              <w:rPr>
                <w:rFonts w:eastAsiaTheme="minorHAnsi"/>
                <w:sz w:val="18"/>
                <w:szCs w:val="18"/>
                <w:lang w:eastAsia="en-US"/>
              </w:rPr>
              <w:t>1 вариант</w:t>
            </w:r>
          </w:p>
        </w:tc>
        <w:tc>
          <w:tcPr>
            <w:tcW w:w="993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C33D66">
              <w:rPr>
                <w:rFonts w:eastAsiaTheme="minorHAnsi"/>
                <w:sz w:val="18"/>
                <w:szCs w:val="18"/>
                <w:lang w:eastAsia="en-US"/>
              </w:rPr>
              <w:t>2 вариант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C33D66">
              <w:rPr>
                <w:rFonts w:eastAsiaTheme="minorHAnsi"/>
                <w:sz w:val="18"/>
                <w:szCs w:val="18"/>
                <w:lang w:eastAsia="en-US"/>
              </w:rPr>
              <w:t>1 вариант</w:t>
            </w:r>
          </w:p>
        </w:tc>
        <w:tc>
          <w:tcPr>
            <w:tcW w:w="1060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C33D66">
              <w:rPr>
                <w:rFonts w:eastAsiaTheme="minorHAnsi"/>
                <w:sz w:val="18"/>
                <w:szCs w:val="18"/>
                <w:lang w:eastAsia="en-US"/>
              </w:rPr>
              <w:t>2 вариант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C33D66">
              <w:rPr>
                <w:rFonts w:eastAsiaTheme="minorHAnsi"/>
                <w:sz w:val="18"/>
                <w:szCs w:val="18"/>
                <w:lang w:eastAsia="en-US"/>
              </w:rPr>
              <w:t>1 вариант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C33D66">
              <w:rPr>
                <w:rFonts w:eastAsiaTheme="minorHAnsi"/>
                <w:sz w:val="18"/>
                <w:szCs w:val="18"/>
                <w:lang w:eastAsia="en-US"/>
              </w:rPr>
              <w:t>2 вариант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C33D66">
              <w:rPr>
                <w:rFonts w:eastAsiaTheme="minorHAnsi"/>
                <w:sz w:val="18"/>
                <w:szCs w:val="18"/>
                <w:lang w:eastAsia="en-US"/>
              </w:rPr>
              <w:t>1 вариант</w:t>
            </w:r>
          </w:p>
        </w:tc>
        <w:tc>
          <w:tcPr>
            <w:tcW w:w="926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C33D66">
              <w:rPr>
                <w:rFonts w:eastAsiaTheme="minorHAnsi"/>
                <w:sz w:val="18"/>
                <w:szCs w:val="18"/>
                <w:lang w:eastAsia="en-US"/>
              </w:rPr>
              <w:t>2 вар</w:t>
            </w:r>
            <w:r w:rsidRPr="00C33D66">
              <w:rPr>
                <w:rFonts w:eastAsiaTheme="minorHAnsi"/>
                <w:sz w:val="18"/>
                <w:szCs w:val="18"/>
                <w:lang w:eastAsia="en-US"/>
              </w:rPr>
              <w:t>и</w:t>
            </w:r>
            <w:r w:rsidRPr="00C33D66">
              <w:rPr>
                <w:rFonts w:eastAsiaTheme="minorHAnsi"/>
                <w:sz w:val="18"/>
                <w:szCs w:val="18"/>
                <w:lang w:eastAsia="en-US"/>
              </w:rPr>
              <w:t>ант</w:t>
            </w:r>
          </w:p>
        </w:tc>
      </w:tr>
      <w:tr w:rsidR="00C33D66" w:rsidRPr="00C33D66" w:rsidTr="00C33D66">
        <w:tc>
          <w:tcPr>
            <w:tcW w:w="3545" w:type="dxa"/>
            <w:vMerge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Merge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gridSpan w:val="2"/>
            <w:vMerge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C33D66">
              <w:rPr>
                <w:rFonts w:eastAsiaTheme="minorHAnsi"/>
                <w:sz w:val="18"/>
                <w:szCs w:val="18"/>
                <w:lang w:eastAsia="en-US"/>
              </w:rPr>
              <w:t>Консе</w:t>
            </w:r>
            <w:r w:rsidRPr="00C33D66">
              <w:rPr>
                <w:rFonts w:eastAsiaTheme="minorHAnsi"/>
                <w:sz w:val="18"/>
                <w:szCs w:val="18"/>
                <w:lang w:eastAsia="en-US"/>
              </w:rPr>
              <w:t>р</w:t>
            </w:r>
            <w:r w:rsidRPr="00C33D66">
              <w:rPr>
                <w:rFonts w:eastAsiaTheme="minorHAnsi"/>
                <w:sz w:val="18"/>
                <w:szCs w:val="18"/>
                <w:lang w:eastAsia="en-US"/>
              </w:rPr>
              <w:t xml:space="preserve">вативный сценарий </w:t>
            </w:r>
          </w:p>
        </w:tc>
        <w:tc>
          <w:tcPr>
            <w:tcW w:w="993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C33D66">
              <w:rPr>
                <w:rFonts w:eastAsiaTheme="minorHAnsi"/>
                <w:sz w:val="18"/>
                <w:szCs w:val="18"/>
                <w:lang w:eastAsia="en-US"/>
              </w:rPr>
              <w:t>Базовый сценарий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C33D66">
              <w:rPr>
                <w:rFonts w:eastAsiaTheme="minorHAnsi"/>
                <w:sz w:val="18"/>
                <w:szCs w:val="18"/>
                <w:lang w:eastAsia="en-US"/>
              </w:rPr>
              <w:t>Консе</w:t>
            </w:r>
            <w:r w:rsidRPr="00C33D66">
              <w:rPr>
                <w:rFonts w:eastAsiaTheme="minorHAnsi"/>
                <w:sz w:val="18"/>
                <w:szCs w:val="18"/>
                <w:lang w:eastAsia="en-US"/>
              </w:rPr>
              <w:t>р</w:t>
            </w:r>
            <w:r w:rsidRPr="00C33D66">
              <w:rPr>
                <w:rFonts w:eastAsiaTheme="minorHAnsi"/>
                <w:sz w:val="18"/>
                <w:szCs w:val="18"/>
                <w:lang w:eastAsia="en-US"/>
              </w:rPr>
              <w:t xml:space="preserve">вативный сценарий </w:t>
            </w:r>
          </w:p>
        </w:tc>
        <w:tc>
          <w:tcPr>
            <w:tcW w:w="1060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C33D66">
              <w:rPr>
                <w:rFonts w:eastAsiaTheme="minorHAnsi"/>
                <w:sz w:val="18"/>
                <w:szCs w:val="18"/>
                <w:lang w:eastAsia="en-US"/>
              </w:rPr>
              <w:t>Базовый сценарий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C33D66">
              <w:rPr>
                <w:rFonts w:eastAsiaTheme="minorHAnsi"/>
                <w:sz w:val="18"/>
                <w:szCs w:val="18"/>
                <w:lang w:eastAsia="en-US"/>
              </w:rPr>
              <w:t>Консе</w:t>
            </w:r>
            <w:r w:rsidRPr="00C33D66">
              <w:rPr>
                <w:rFonts w:eastAsiaTheme="minorHAnsi"/>
                <w:sz w:val="18"/>
                <w:szCs w:val="18"/>
                <w:lang w:eastAsia="en-US"/>
              </w:rPr>
              <w:t>р</w:t>
            </w:r>
            <w:r w:rsidRPr="00C33D66">
              <w:rPr>
                <w:rFonts w:eastAsiaTheme="minorHAnsi"/>
                <w:sz w:val="18"/>
                <w:szCs w:val="18"/>
                <w:lang w:eastAsia="en-US"/>
              </w:rPr>
              <w:t xml:space="preserve">вативный сценарий 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C33D66">
              <w:rPr>
                <w:rFonts w:eastAsiaTheme="minorHAnsi"/>
                <w:sz w:val="18"/>
                <w:szCs w:val="18"/>
                <w:lang w:eastAsia="en-US"/>
              </w:rPr>
              <w:t>Базовый сценарий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C33D66">
              <w:rPr>
                <w:rFonts w:eastAsiaTheme="minorHAnsi"/>
                <w:sz w:val="18"/>
                <w:szCs w:val="18"/>
                <w:lang w:eastAsia="en-US"/>
              </w:rPr>
              <w:t>Консе</w:t>
            </w:r>
            <w:r w:rsidRPr="00C33D66">
              <w:rPr>
                <w:rFonts w:eastAsiaTheme="minorHAnsi"/>
                <w:sz w:val="18"/>
                <w:szCs w:val="18"/>
                <w:lang w:eastAsia="en-US"/>
              </w:rPr>
              <w:t>р</w:t>
            </w:r>
            <w:r w:rsidRPr="00C33D66">
              <w:rPr>
                <w:rFonts w:eastAsiaTheme="minorHAnsi"/>
                <w:sz w:val="18"/>
                <w:szCs w:val="18"/>
                <w:lang w:eastAsia="en-US"/>
              </w:rPr>
              <w:t xml:space="preserve">вативный сценарий </w:t>
            </w:r>
          </w:p>
        </w:tc>
        <w:tc>
          <w:tcPr>
            <w:tcW w:w="926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C33D66">
              <w:rPr>
                <w:rFonts w:eastAsiaTheme="minorHAnsi"/>
                <w:sz w:val="18"/>
                <w:szCs w:val="18"/>
                <w:lang w:eastAsia="en-US"/>
              </w:rPr>
              <w:t>Базовый сцен</w:t>
            </w:r>
            <w:r w:rsidRPr="00C33D66">
              <w:rPr>
                <w:rFonts w:eastAsiaTheme="minorHAnsi"/>
                <w:sz w:val="18"/>
                <w:szCs w:val="18"/>
                <w:lang w:eastAsia="en-US"/>
              </w:rPr>
              <w:t>а</w:t>
            </w:r>
            <w:r w:rsidRPr="00C33D66">
              <w:rPr>
                <w:rFonts w:eastAsiaTheme="minorHAnsi"/>
                <w:sz w:val="18"/>
                <w:szCs w:val="18"/>
                <w:lang w:eastAsia="en-US"/>
              </w:rPr>
              <w:t>рий</w:t>
            </w: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3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4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3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060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926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14</w:t>
            </w:r>
          </w:p>
        </w:tc>
      </w:tr>
      <w:tr w:rsidR="00C33D66" w:rsidRPr="00C33D66" w:rsidTr="00C33D66">
        <w:tc>
          <w:tcPr>
            <w:tcW w:w="16444" w:type="dxa"/>
            <w:gridSpan w:val="15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Индекс потребительских цен</w:t>
            </w:r>
          </w:p>
        </w:tc>
      </w:tr>
      <w:tr w:rsidR="00C33D66" w:rsidRPr="00C33D66" w:rsidTr="00C33D66">
        <w:tc>
          <w:tcPr>
            <w:tcW w:w="3545" w:type="dxa"/>
            <w:tcBorders>
              <w:bottom w:val="single" w:sz="4" w:space="0" w:color="auto"/>
            </w:tcBorders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к декабрю предыдущего года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</w:tcBorders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112,1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108,8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103,4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105,1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104,4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112,9</w:t>
            </w:r>
          </w:p>
        </w:tc>
        <w:tc>
          <w:tcPr>
            <w:tcW w:w="926" w:type="dxa"/>
            <w:tcBorders>
              <w:bottom w:val="single" w:sz="4" w:space="0" w:color="auto"/>
            </w:tcBorders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112,5</w:t>
            </w:r>
          </w:p>
        </w:tc>
      </w:tr>
      <w:tr w:rsidR="00C33D66" w:rsidRPr="00C33D66" w:rsidTr="00C33D66">
        <w:tc>
          <w:tcPr>
            <w:tcW w:w="3545" w:type="dxa"/>
            <w:tcBorders>
              <w:bottom w:val="single" w:sz="4" w:space="0" w:color="auto"/>
            </w:tcBorders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 xml:space="preserve">в среднем за год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</w:tcBorders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115,1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106,2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105,9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107,5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105,0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104,6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104,1</w:t>
            </w: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113,7</w:t>
            </w:r>
          </w:p>
        </w:tc>
        <w:tc>
          <w:tcPr>
            <w:tcW w:w="926" w:type="dxa"/>
            <w:tcBorders>
              <w:bottom w:val="single" w:sz="4" w:space="0" w:color="auto"/>
            </w:tcBorders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113,1</w:t>
            </w:r>
          </w:p>
        </w:tc>
      </w:tr>
      <w:tr w:rsidR="00C33D66" w:rsidRPr="00C33D66" w:rsidTr="00C33D66">
        <w:tc>
          <w:tcPr>
            <w:tcW w:w="16444" w:type="dxa"/>
            <w:gridSpan w:val="15"/>
            <w:tcBorders>
              <w:top w:val="single" w:sz="4" w:space="0" w:color="auto"/>
            </w:tcBorders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Население</w:t>
            </w: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Численность населения (средн</w:t>
            </w: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е</w:t>
            </w: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годовая)</w:t>
            </w:r>
          </w:p>
        </w:tc>
        <w:tc>
          <w:tcPr>
            <w:tcW w:w="709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чел.</w:t>
            </w:r>
          </w:p>
        </w:tc>
        <w:tc>
          <w:tcPr>
            <w:tcW w:w="1133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19733</w:t>
            </w:r>
          </w:p>
        </w:tc>
        <w:tc>
          <w:tcPr>
            <w:tcW w:w="1134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19540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19373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19373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19239</w:t>
            </w:r>
          </w:p>
        </w:tc>
        <w:tc>
          <w:tcPr>
            <w:tcW w:w="993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19244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19110</w:t>
            </w:r>
          </w:p>
        </w:tc>
        <w:tc>
          <w:tcPr>
            <w:tcW w:w="1060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19125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18987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19014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C33D66" w:rsidRPr="00C33D66" w:rsidTr="00C33D66">
        <w:tc>
          <w:tcPr>
            <w:tcW w:w="16444" w:type="dxa"/>
            <w:gridSpan w:val="15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Промышленное производство</w:t>
            </w: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Объем отгруженных товаров собственного производства</w:t>
            </w:r>
          </w:p>
        </w:tc>
        <w:tc>
          <w:tcPr>
            <w:tcW w:w="850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млн. </w:t>
            </w:r>
            <w:proofErr w:type="spellStart"/>
            <w:r w:rsidRPr="00C33D66">
              <w:rPr>
                <w:rFonts w:eastAsiaTheme="minorHAnsi"/>
                <w:b/>
                <w:sz w:val="20"/>
                <w:szCs w:val="20"/>
                <w:lang w:eastAsia="en-US"/>
              </w:rPr>
              <w:t>руб</w:t>
            </w:r>
            <w:proofErr w:type="spellEnd"/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2488,0</w:t>
            </w:r>
          </w:p>
        </w:tc>
        <w:tc>
          <w:tcPr>
            <w:tcW w:w="1134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2622,0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1257,8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2720,0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2763,0</w:t>
            </w:r>
          </w:p>
        </w:tc>
        <w:tc>
          <w:tcPr>
            <w:tcW w:w="993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2782,0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2806,0</w:t>
            </w:r>
          </w:p>
        </w:tc>
        <w:tc>
          <w:tcPr>
            <w:tcW w:w="1060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2828,0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2855,0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2882,0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104,9</w:t>
            </w:r>
          </w:p>
        </w:tc>
        <w:tc>
          <w:tcPr>
            <w:tcW w:w="926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105,9</w:t>
            </w: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C33D66">
              <w:rPr>
                <w:rFonts w:eastAsiaTheme="minorHAnsi"/>
                <w:sz w:val="18"/>
                <w:szCs w:val="18"/>
                <w:lang w:eastAsia="en-US"/>
              </w:rPr>
              <w:t>индекс промышленного производства</w:t>
            </w:r>
          </w:p>
        </w:tc>
        <w:tc>
          <w:tcPr>
            <w:tcW w:w="850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109,6</w:t>
            </w:r>
          </w:p>
        </w:tc>
        <w:tc>
          <w:tcPr>
            <w:tcW w:w="1134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83,5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80,7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97,4</w:t>
            </w:r>
          </w:p>
        </w:tc>
        <w:tc>
          <w:tcPr>
            <w:tcW w:w="993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97,6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98,1</w:t>
            </w:r>
          </w:p>
        </w:tc>
        <w:tc>
          <w:tcPr>
            <w:tcW w:w="1060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98,3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98,3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98,4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26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индекс дефлятор</w:t>
            </w:r>
          </w:p>
        </w:tc>
        <w:tc>
          <w:tcPr>
            <w:tcW w:w="850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105,7</w:t>
            </w:r>
          </w:p>
        </w:tc>
        <w:tc>
          <w:tcPr>
            <w:tcW w:w="1134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99,2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109,2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109,2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104,2</w:t>
            </w:r>
          </w:p>
        </w:tc>
        <w:tc>
          <w:tcPr>
            <w:tcW w:w="993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104,8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103,6</w:t>
            </w:r>
          </w:p>
        </w:tc>
        <w:tc>
          <w:tcPr>
            <w:tcW w:w="1060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103,4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103,5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103,5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26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Обрабатывающие производства</w:t>
            </w:r>
          </w:p>
        </w:tc>
        <w:tc>
          <w:tcPr>
            <w:tcW w:w="850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b/>
                <w:sz w:val="20"/>
                <w:szCs w:val="20"/>
                <w:lang w:eastAsia="en-US"/>
              </w:rPr>
              <w:t>млн.</w:t>
            </w:r>
          </w:p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b/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2185,0</w:t>
            </w:r>
          </w:p>
        </w:tc>
        <w:tc>
          <w:tcPr>
            <w:tcW w:w="1134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2257,0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1072,3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2323,0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2345,0</w:t>
            </w:r>
          </w:p>
        </w:tc>
        <w:tc>
          <w:tcPr>
            <w:tcW w:w="993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2362,0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2375,0</w:t>
            </w:r>
          </w:p>
        </w:tc>
        <w:tc>
          <w:tcPr>
            <w:tcW w:w="1060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2393,0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2409,0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2430,0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103,7</w:t>
            </w:r>
          </w:p>
        </w:tc>
        <w:tc>
          <w:tcPr>
            <w:tcW w:w="926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104,6</w:t>
            </w: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индекс промышленного производства</w:t>
            </w:r>
          </w:p>
        </w:tc>
        <w:tc>
          <w:tcPr>
            <w:tcW w:w="850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112,3</w:t>
            </w:r>
          </w:p>
        </w:tc>
        <w:tc>
          <w:tcPr>
            <w:tcW w:w="1134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104,56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90,2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94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96,3</w:t>
            </w:r>
          </w:p>
        </w:tc>
        <w:tc>
          <w:tcPr>
            <w:tcW w:w="993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97,2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97,3</w:t>
            </w:r>
          </w:p>
        </w:tc>
        <w:tc>
          <w:tcPr>
            <w:tcW w:w="1060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97,6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97,8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98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26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индекс дефлятор</w:t>
            </w:r>
          </w:p>
        </w:tc>
        <w:tc>
          <w:tcPr>
            <w:tcW w:w="850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106,7</w:t>
            </w:r>
          </w:p>
        </w:tc>
        <w:tc>
          <w:tcPr>
            <w:tcW w:w="1134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98,8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109,5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109,5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104,8</w:t>
            </w:r>
          </w:p>
        </w:tc>
        <w:tc>
          <w:tcPr>
            <w:tcW w:w="993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104,6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104,1</w:t>
            </w:r>
          </w:p>
        </w:tc>
        <w:tc>
          <w:tcPr>
            <w:tcW w:w="1060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103,8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103,7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103,6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26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Обеспечение эл. энергией, газом, паром</w:t>
            </w:r>
          </w:p>
        </w:tc>
        <w:tc>
          <w:tcPr>
            <w:tcW w:w="850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млн. руб. 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184,6</w:t>
            </w:r>
          </w:p>
        </w:tc>
        <w:tc>
          <w:tcPr>
            <w:tcW w:w="1134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202,1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107,2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220,2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231,2</w:t>
            </w:r>
          </w:p>
        </w:tc>
        <w:tc>
          <w:tcPr>
            <w:tcW w:w="993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232,6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240,2</w:t>
            </w:r>
          </w:p>
        </w:tc>
        <w:tc>
          <w:tcPr>
            <w:tcW w:w="1060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242,4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250,1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253,8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113,6</w:t>
            </w:r>
          </w:p>
        </w:tc>
        <w:tc>
          <w:tcPr>
            <w:tcW w:w="926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115,3</w:t>
            </w: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индекс промышленного производства</w:t>
            </w:r>
          </w:p>
        </w:tc>
        <w:tc>
          <w:tcPr>
            <w:tcW w:w="850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112,3</w:t>
            </w:r>
          </w:p>
        </w:tc>
        <w:tc>
          <w:tcPr>
            <w:tcW w:w="1134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104,5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89,0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103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99,5</w:t>
            </w:r>
          </w:p>
        </w:tc>
        <w:tc>
          <w:tcPr>
            <w:tcW w:w="993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100,1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100,2</w:t>
            </w:r>
          </w:p>
        </w:tc>
        <w:tc>
          <w:tcPr>
            <w:tcW w:w="1060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100,5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100,3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100,9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26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индекс дефлятор</w:t>
            </w:r>
          </w:p>
        </w:tc>
        <w:tc>
          <w:tcPr>
            <w:tcW w:w="850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96,5</w:t>
            </w:r>
          </w:p>
        </w:tc>
        <w:tc>
          <w:tcPr>
            <w:tcW w:w="1134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97,5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105,8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105,8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105,5</w:t>
            </w:r>
          </w:p>
        </w:tc>
        <w:tc>
          <w:tcPr>
            <w:tcW w:w="993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105,5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103,7</w:t>
            </w:r>
          </w:p>
        </w:tc>
        <w:tc>
          <w:tcPr>
            <w:tcW w:w="1060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103,7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103,8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103,8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26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Водоснабжение, водоотведение, </w:t>
            </w: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lastRenderedPageBreak/>
              <w:t>организация сбора и утилизация отходов</w:t>
            </w:r>
          </w:p>
        </w:tc>
        <w:tc>
          <w:tcPr>
            <w:tcW w:w="850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b/>
                <w:sz w:val="20"/>
                <w:szCs w:val="20"/>
                <w:lang w:eastAsia="en-US"/>
              </w:rPr>
              <w:lastRenderedPageBreak/>
              <w:t xml:space="preserve">млн. </w:t>
            </w:r>
            <w:r w:rsidRPr="00C33D66">
              <w:rPr>
                <w:rFonts w:eastAsiaTheme="minorHAnsi"/>
                <w:b/>
                <w:sz w:val="20"/>
                <w:szCs w:val="20"/>
                <w:lang w:eastAsia="en-US"/>
              </w:rPr>
              <w:lastRenderedPageBreak/>
              <w:t>руб.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lastRenderedPageBreak/>
              <w:t>118,6</w:t>
            </w:r>
          </w:p>
        </w:tc>
        <w:tc>
          <w:tcPr>
            <w:tcW w:w="1134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162,8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86,9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177,2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186,3</w:t>
            </w:r>
          </w:p>
        </w:tc>
        <w:tc>
          <w:tcPr>
            <w:tcW w:w="993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187,3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190,8</w:t>
            </w:r>
          </w:p>
        </w:tc>
        <w:tc>
          <w:tcPr>
            <w:tcW w:w="1060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192,6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196,1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198,1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110,7</w:t>
            </w:r>
          </w:p>
        </w:tc>
        <w:tc>
          <w:tcPr>
            <w:tcW w:w="926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111,8</w:t>
            </w: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индекс промышленного производства</w:t>
            </w:r>
          </w:p>
        </w:tc>
        <w:tc>
          <w:tcPr>
            <w:tcW w:w="850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66,1</w:t>
            </w:r>
          </w:p>
        </w:tc>
        <w:tc>
          <w:tcPr>
            <w:tcW w:w="1134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103,2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94,6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102,0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98,0</w:t>
            </w:r>
          </w:p>
        </w:tc>
        <w:tc>
          <w:tcPr>
            <w:tcW w:w="993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98,5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98,6</w:t>
            </w:r>
          </w:p>
        </w:tc>
        <w:tc>
          <w:tcPr>
            <w:tcW w:w="1060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99,0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98,9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99,0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индекс дефлятор</w:t>
            </w:r>
          </w:p>
        </w:tc>
        <w:tc>
          <w:tcPr>
            <w:tcW w:w="850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99,7</w:t>
            </w:r>
          </w:p>
        </w:tc>
        <w:tc>
          <w:tcPr>
            <w:tcW w:w="1134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132,9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106,7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106,7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107,3</w:t>
            </w:r>
          </w:p>
        </w:tc>
        <w:tc>
          <w:tcPr>
            <w:tcW w:w="993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107,3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103,9</w:t>
            </w:r>
          </w:p>
        </w:tc>
        <w:tc>
          <w:tcPr>
            <w:tcW w:w="1060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103,9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103,9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103,9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C33D66" w:rsidRPr="00C33D66" w:rsidTr="00C33D66">
        <w:tc>
          <w:tcPr>
            <w:tcW w:w="16444" w:type="dxa"/>
            <w:gridSpan w:val="15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Продукция сельского хозяйства</w:t>
            </w: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Объем продукции сельского х</w:t>
            </w: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о</w:t>
            </w: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зяйства </w:t>
            </w:r>
          </w:p>
        </w:tc>
        <w:tc>
          <w:tcPr>
            <w:tcW w:w="850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b/>
                <w:sz w:val="20"/>
                <w:szCs w:val="20"/>
                <w:lang w:eastAsia="en-US"/>
              </w:rPr>
              <w:t>млн.</w:t>
            </w:r>
          </w:p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b/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5420,5</w:t>
            </w:r>
          </w:p>
        </w:tc>
        <w:tc>
          <w:tcPr>
            <w:tcW w:w="1134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4763,5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2350,0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5362,7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5339,0</w:t>
            </w:r>
          </w:p>
        </w:tc>
        <w:tc>
          <w:tcPr>
            <w:tcW w:w="993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5417,3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5351,0</w:t>
            </w:r>
          </w:p>
        </w:tc>
        <w:tc>
          <w:tcPr>
            <w:tcW w:w="1060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5431,6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5354,0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5468,9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99,8</w:t>
            </w:r>
          </w:p>
        </w:tc>
        <w:tc>
          <w:tcPr>
            <w:tcW w:w="926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101,9</w:t>
            </w: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индекс физического объема</w:t>
            </w:r>
          </w:p>
        </w:tc>
        <w:tc>
          <w:tcPr>
            <w:tcW w:w="850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84,7</w:t>
            </w:r>
          </w:p>
        </w:tc>
        <w:tc>
          <w:tcPr>
            <w:tcW w:w="1134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94,3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46,3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103,0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94,1</w:t>
            </w:r>
          </w:p>
        </w:tc>
        <w:tc>
          <w:tcPr>
            <w:tcW w:w="993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96,3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96,0</w:t>
            </w:r>
          </w:p>
        </w:tc>
        <w:tc>
          <w:tcPr>
            <w:tcW w:w="1060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96,5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96,3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97,0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26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индекс дефлятор</w:t>
            </w:r>
          </w:p>
        </w:tc>
        <w:tc>
          <w:tcPr>
            <w:tcW w:w="850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99,1</w:t>
            </w:r>
          </w:p>
        </w:tc>
        <w:tc>
          <w:tcPr>
            <w:tcW w:w="1134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93,2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109,3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109,3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105,8</w:t>
            </w:r>
          </w:p>
        </w:tc>
        <w:tc>
          <w:tcPr>
            <w:tcW w:w="993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104,9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104,4</w:t>
            </w:r>
          </w:p>
        </w:tc>
        <w:tc>
          <w:tcPr>
            <w:tcW w:w="1060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103,9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103,9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103,8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26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33D66" w:rsidRPr="00C33D66" w:rsidTr="00C33D66">
        <w:tc>
          <w:tcPr>
            <w:tcW w:w="16444" w:type="dxa"/>
            <w:gridSpan w:val="15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Инвестиции в основной капитал </w:t>
            </w: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Объем инвестиций в основной капитал</w:t>
            </w:r>
          </w:p>
        </w:tc>
        <w:tc>
          <w:tcPr>
            <w:tcW w:w="850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b/>
                <w:sz w:val="20"/>
                <w:szCs w:val="20"/>
                <w:lang w:eastAsia="en-US"/>
              </w:rPr>
              <w:t>млн. руб.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836,3</w:t>
            </w:r>
          </w:p>
        </w:tc>
        <w:tc>
          <w:tcPr>
            <w:tcW w:w="1134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573,3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183,3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680,4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697,4</w:t>
            </w:r>
          </w:p>
        </w:tc>
        <w:tc>
          <w:tcPr>
            <w:tcW w:w="993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703,0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706,1</w:t>
            </w:r>
          </w:p>
        </w:tc>
        <w:tc>
          <w:tcPr>
            <w:tcW w:w="1060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715,6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714,2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726,1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104,9</w:t>
            </w:r>
          </w:p>
        </w:tc>
        <w:tc>
          <w:tcPr>
            <w:tcW w:w="926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106,7</w:t>
            </w: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индекс физического объема</w:t>
            </w:r>
          </w:p>
        </w:tc>
        <w:tc>
          <w:tcPr>
            <w:tcW w:w="850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81,5</w:t>
            </w:r>
          </w:p>
        </w:tc>
        <w:tc>
          <w:tcPr>
            <w:tcW w:w="1134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61,6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56,0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104,7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95,4</w:t>
            </w:r>
          </w:p>
        </w:tc>
        <w:tc>
          <w:tcPr>
            <w:tcW w:w="993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96,3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96,4</w:t>
            </w:r>
          </w:p>
        </w:tc>
        <w:tc>
          <w:tcPr>
            <w:tcW w:w="1060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96,7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97,0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97,2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26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индекс дефлятор</w:t>
            </w:r>
          </w:p>
        </w:tc>
        <w:tc>
          <w:tcPr>
            <w:tcW w:w="850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116,2</w:t>
            </w:r>
          </w:p>
        </w:tc>
        <w:tc>
          <w:tcPr>
            <w:tcW w:w="1134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112,6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113,4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113,4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107,4</w:t>
            </w:r>
          </w:p>
        </w:tc>
        <w:tc>
          <w:tcPr>
            <w:tcW w:w="993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107,3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105,0</w:t>
            </w:r>
          </w:p>
        </w:tc>
        <w:tc>
          <w:tcPr>
            <w:tcW w:w="1060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105,3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104,3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104,4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26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850" w:type="dxa"/>
            <w:gridSpan w:val="2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b/>
                <w:sz w:val="20"/>
                <w:szCs w:val="20"/>
                <w:lang w:eastAsia="en-US"/>
              </w:rPr>
              <w:t>млн. руб.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127,1</w:t>
            </w:r>
          </w:p>
        </w:tc>
        <w:tc>
          <w:tcPr>
            <w:tcW w:w="1134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132,6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43,2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141,1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143,3</w:t>
            </w:r>
          </w:p>
        </w:tc>
        <w:tc>
          <w:tcPr>
            <w:tcW w:w="993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146,7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149,4</w:t>
            </w:r>
          </w:p>
        </w:tc>
        <w:tc>
          <w:tcPr>
            <w:tcW w:w="1060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153,9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155,4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160,5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110,1</w:t>
            </w:r>
          </w:p>
        </w:tc>
        <w:tc>
          <w:tcPr>
            <w:tcW w:w="926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113,7</w:t>
            </w: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индекс физического объема</w:t>
            </w:r>
          </w:p>
        </w:tc>
        <w:tc>
          <w:tcPr>
            <w:tcW w:w="850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95,6</w:t>
            </w:r>
          </w:p>
        </w:tc>
        <w:tc>
          <w:tcPr>
            <w:tcW w:w="1134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98,0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62,1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92,0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95,9</w:t>
            </w:r>
          </w:p>
        </w:tc>
        <w:tc>
          <w:tcPr>
            <w:tcW w:w="993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98,5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99,4</w:t>
            </w:r>
          </w:p>
        </w:tc>
        <w:tc>
          <w:tcPr>
            <w:tcW w:w="1060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99,6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99,7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99,8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26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индекс дефлятор</w:t>
            </w:r>
          </w:p>
        </w:tc>
        <w:tc>
          <w:tcPr>
            <w:tcW w:w="850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109,1</w:t>
            </w:r>
          </w:p>
        </w:tc>
        <w:tc>
          <w:tcPr>
            <w:tcW w:w="1134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106,4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115,7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115,7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993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105,6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104,9</w:t>
            </w:r>
          </w:p>
        </w:tc>
        <w:tc>
          <w:tcPr>
            <w:tcW w:w="1060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105,3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104,3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104,5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26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Ввод в действие жилых домов</w:t>
            </w:r>
          </w:p>
        </w:tc>
        <w:tc>
          <w:tcPr>
            <w:tcW w:w="850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кв. м.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2538</w:t>
            </w:r>
          </w:p>
        </w:tc>
        <w:tc>
          <w:tcPr>
            <w:tcW w:w="1134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1758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680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1300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1380</w:t>
            </w:r>
          </w:p>
        </w:tc>
        <w:tc>
          <w:tcPr>
            <w:tcW w:w="993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1400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1550</w:t>
            </w:r>
          </w:p>
        </w:tc>
        <w:tc>
          <w:tcPr>
            <w:tcW w:w="1060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1630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1650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sz w:val="22"/>
                <w:szCs w:val="22"/>
                <w:lang w:eastAsia="en-US"/>
              </w:rPr>
              <w:t>1730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C33D66" w:rsidRPr="00C33D66" w:rsidTr="00C33D66">
        <w:tc>
          <w:tcPr>
            <w:tcW w:w="16444" w:type="dxa"/>
            <w:gridSpan w:val="15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Торговля и услуги населению</w:t>
            </w: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Оборот розничной торговли</w:t>
            </w:r>
          </w:p>
        </w:tc>
        <w:tc>
          <w:tcPr>
            <w:tcW w:w="850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b/>
                <w:sz w:val="20"/>
                <w:szCs w:val="20"/>
                <w:lang w:eastAsia="en-US"/>
              </w:rPr>
              <w:t>млн.</w:t>
            </w:r>
          </w:p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b/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1895,8</w:t>
            </w:r>
          </w:p>
        </w:tc>
        <w:tc>
          <w:tcPr>
            <w:tcW w:w="1134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1957,0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1124,8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2035,3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2074,0</w:t>
            </w:r>
          </w:p>
        </w:tc>
        <w:tc>
          <w:tcPr>
            <w:tcW w:w="993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2080,1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2115,5</w:t>
            </w:r>
          </w:p>
        </w:tc>
        <w:tc>
          <w:tcPr>
            <w:tcW w:w="1060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2127,9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2168,4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2181,1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темп роста</w:t>
            </w:r>
          </w:p>
        </w:tc>
        <w:tc>
          <w:tcPr>
            <w:tcW w:w="850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107,6</w:t>
            </w:r>
          </w:p>
        </w:tc>
        <w:tc>
          <w:tcPr>
            <w:tcW w:w="1134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103,2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124,2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104,0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101,9</w:t>
            </w:r>
          </w:p>
        </w:tc>
        <w:tc>
          <w:tcPr>
            <w:tcW w:w="993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102,2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102,0</w:t>
            </w:r>
          </w:p>
        </w:tc>
        <w:tc>
          <w:tcPr>
            <w:tcW w:w="1060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102,3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102,5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102,5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b/>
                <w:sz w:val="20"/>
                <w:szCs w:val="20"/>
                <w:lang w:eastAsia="en-US"/>
              </w:rPr>
              <w:t>106,5</w:t>
            </w:r>
          </w:p>
        </w:tc>
        <w:tc>
          <w:tcPr>
            <w:tcW w:w="926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b/>
                <w:sz w:val="20"/>
                <w:szCs w:val="20"/>
                <w:lang w:eastAsia="en-US"/>
              </w:rPr>
              <w:t>107,2</w:t>
            </w: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Объем платных услуг </w:t>
            </w:r>
          </w:p>
        </w:tc>
        <w:tc>
          <w:tcPr>
            <w:tcW w:w="850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b/>
                <w:sz w:val="20"/>
                <w:szCs w:val="20"/>
                <w:lang w:eastAsia="en-US"/>
              </w:rPr>
              <w:t>млн. руб.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209,8</w:t>
            </w:r>
          </w:p>
        </w:tc>
        <w:tc>
          <w:tcPr>
            <w:tcW w:w="1134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213,0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28,7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221,5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223,7</w:t>
            </w:r>
          </w:p>
        </w:tc>
        <w:tc>
          <w:tcPr>
            <w:tcW w:w="993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225,7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228,2</w:t>
            </w:r>
          </w:p>
        </w:tc>
        <w:tc>
          <w:tcPr>
            <w:tcW w:w="1060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230,7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233,0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236,2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темп роста</w:t>
            </w:r>
          </w:p>
        </w:tc>
        <w:tc>
          <w:tcPr>
            <w:tcW w:w="850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91,0</w:t>
            </w:r>
          </w:p>
        </w:tc>
        <w:tc>
          <w:tcPr>
            <w:tcW w:w="1134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101,5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91,5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104,0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101,0</w:t>
            </w:r>
          </w:p>
        </w:tc>
        <w:tc>
          <w:tcPr>
            <w:tcW w:w="993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101,9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102,0</w:t>
            </w:r>
          </w:p>
        </w:tc>
        <w:tc>
          <w:tcPr>
            <w:tcW w:w="1060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102,2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102,1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102,4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b/>
                <w:sz w:val="20"/>
                <w:szCs w:val="20"/>
                <w:lang w:eastAsia="en-US"/>
              </w:rPr>
              <w:t>105,2</w:t>
            </w:r>
          </w:p>
        </w:tc>
        <w:tc>
          <w:tcPr>
            <w:tcW w:w="926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b/>
                <w:sz w:val="20"/>
                <w:szCs w:val="20"/>
                <w:lang w:eastAsia="en-US"/>
              </w:rPr>
              <w:t>106,6</w:t>
            </w:r>
          </w:p>
        </w:tc>
      </w:tr>
      <w:tr w:rsidR="00C33D66" w:rsidRPr="00C33D66" w:rsidTr="00C33D66">
        <w:tc>
          <w:tcPr>
            <w:tcW w:w="16444" w:type="dxa"/>
            <w:gridSpan w:val="15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Труд и занятость</w:t>
            </w: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Фонд оплаты труда</w:t>
            </w:r>
          </w:p>
        </w:tc>
        <w:tc>
          <w:tcPr>
            <w:tcW w:w="850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млн. руб.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1615,3</w:t>
            </w:r>
          </w:p>
        </w:tc>
        <w:tc>
          <w:tcPr>
            <w:tcW w:w="1134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1768,2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953,9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1976,7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2086,7</w:t>
            </w:r>
          </w:p>
        </w:tc>
        <w:tc>
          <w:tcPr>
            <w:tcW w:w="993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2103,6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2148,0</w:t>
            </w:r>
          </w:p>
        </w:tc>
        <w:tc>
          <w:tcPr>
            <w:tcW w:w="1060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2170,9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2206,7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2254,0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темп роста</w:t>
            </w:r>
          </w:p>
        </w:tc>
        <w:tc>
          <w:tcPr>
            <w:tcW w:w="850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109,4</w:t>
            </w:r>
          </w:p>
        </w:tc>
        <w:tc>
          <w:tcPr>
            <w:tcW w:w="1134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109,5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112,6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111,8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105,5</w:t>
            </w:r>
          </w:p>
        </w:tc>
        <w:tc>
          <w:tcPr>
            <w:tcW w:w="993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106,4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103,0</w:t>
            </w:r>
          </w:p>
        </w:tc>
        <w:tc>
          <w:tcPr>
            <w:tcW w:w="1060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103,2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102,7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103,8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b/>
                <w:sz w:val="20"/>
                <w:szCs w:val="20"/>
                <w:lang w:eastAsia="en-US"/>
              </w:rPr>
              <w:t>111,6</w:t>
            </w:r>
          </w:p>
        </w:tc>
        <w:tc>
          <w:tcPr>
            <w:tcW w:w="926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b/>
                <w:sz w:val="20"/>
                <w:szCs w:val="20"/>
                <w:lang w:eastAsia="en-US"/>
              </w:rPr>
              <w:t>114,0</w:t>
            </w: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Среднемесячная заработная плата</w:t>
            </w:r>
          </w:p>
        </w:tc>
        <w:tc>
          <w:tcPr>
            <w:tcW w:w="850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35969,8</w:t>
            </w:r>
          </w:p>
        </w:tc>
        <w:tc>
          <w:tcPr>
            <w:tcW w:w="1134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40908,2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44418,0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46104,0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49331,3</w:t>
            </w:r>
          </w:p>
        </w:tc>
        <w:tc>
          <w:tcPr>
            <w:tcW w:w="993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49561,8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51304,5</w:t>
            </w:r>
          </w:p>
        </w:tc>
        <w:tc>
          <w:tcPr>
            <w:tcW w:w="1060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51792,1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53613,3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54381,7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темп роста</w:t>
            </w:r>
          </w:p>
        </w:tc>
        <w:tc>
          <w:tcPr>
            <w:tcW w:w="850" w:type="dxa"/>
            <w:gridSpan w:val="2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115,1</w:t>
            </w:r>
          </w:p>
        </w:tc>
        <w:tc>
          <w:tcPr>
            <w:tcW w:w="1134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113,7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114,2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112,7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107,0</w:t>
            </w:r>
          </w:p>
        </w:tc>
        <w:tc>
          <w:tcPr>
            <w:tcW w:w="993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107,5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104,0</w:t>
            </w:r>
          </w:p>
        </w:tc>
        <w:tc>
          <w:tcPr>
            <w:tcW w:w="1060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104,5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104,5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sz w:val="20"/>
                <w:szCs w:val="20"/>
                <w:lang w:eastAsia="en-US"/>
              </w:rPr>
              <w:t>105,0</w:t>
            </w:r>
          </w:p>
        </w:tc>
        <w:tc>
          <w:tcPr>
            <w:tcW w:w="992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b/>
                <w:sz w:val="20"/>
                <w:szCs w:val="20"/>
                <w:lang w:eastAsia="en-US"/>
              </w:rPr>
              <w:t>116,3</w:t>
            </w:r>
          </w:p>
        </w:tc>
        <w:tc>
          <w:tcPr>
            <w:tcW w:w="926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33D66">
              <w:rPr>
                <w:rFonts w:eastAsiaTheme="minorHAnsi"/>
                <w:b/>
                <w:sz w:val="20"/>
                <w:szCs w:val="20"/>
                <w:lang w:eastAsia="en-US"/>
              </w:rPr>
              <w:t>117,9</w:t>
            </w:r>
          </w:p>
        </w:tc>
      </w:tr>
      <w:tr w:rsidR="00C33D66" w:rsidRPr="00C33D66" w:rsidTr="00C33D66">
        <w:tc>
          <w:tcPr>
            <w:tcW w:w="3545" w:type="dxa"/>
          </w:tcPr>
          <w:p w:rsidR="00C33D66" w:rsidRPr="00C33D66" w:rsidRDefault="00C33D66" w:rsidP="00C33D66">
            <w:pPr>
              <w:tabs>
                <w:tab w:val="left" w:pos="5026"/>
              </w:tabs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Уровень официально зарег</w:t>
            </w: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и</w:t>
            </w: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стрированной безработицы на конец года</w:t>
            </w:r>
          </w:p>
        </w:tc>
        <w:tc>
          <w:tcPr>
            <w:tcW w:w="850" w:type="dxa"/>
            <w:gridSpan w:val="2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1134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1,7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1,7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1,7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1,9</w:t>
            </w:r>
          </w:p>
        </w:tc>
        <w:tc>
          <w:tcPr>
            <w:tcW w:w="993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1,9</w:t>
            </w:r>
          </w:p>
        </w:tc>
        <w:tc>
          <w:tcPr>
            <w:tcW w:w="1060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1,7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D66">
              <w:rPr>
                <w:rFonts w:eastAsiaTheme="minorHAnsi"/>
                <w:b/>
                <w:sz w:val="22"/>
                <w:szCs w:val="22"/>
                <w:lang w:eastAsia="en-US"/>
              </w:rPr>
              <w:t>1,6</w:t>
            </w:r>
          </w:p>
        </w:tc>
        <w:tc>
          <w:tcPr>
            <w:tcW w:w="992" w:type="dxa"/>
            <w:vAlign w:val="center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</w:tcPr>
          <w:p w:rsidR="00C33D66" w:rsidRPr="00C33D66" w:rsidRDefault="00C33D66" w:rsidP="00C33D66">
            <w:pPr>
              <w:tabs>
                <w:tab w:val="left" w:pos="5026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</w:tbl>
    <w:p w:rsidR="00C33D66" w:rsidRPr="00C33D66" w:rsidRDefault="00C33D66" w:rsidP="00C33D66">
      <w:pPr>
        <w:tabs>
          <w:tab w:val="left" w:pos="5026"/>
        </w:tabs>
        <w:spacing w:line="276" w:lineRule="auto"/>
        <w:jc w:val="center"/>
        <w:rPr>
          <w:rFonts w:eastAsiaTheme="minorHAnsi"/>
          <w:sz w:val="22"/>
          <w:szCs w:val="22"/>
          <w:lang w:eastAsia="en-US"/>
        </w:rPr>
        <w:sectPr w:rsidR="00C33D66" w:rsidRPr="00C33D66" w:rsidSect="00C33D6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center"/>
        <w:rPr>
          <w:b/>
          <w:bCs/>
        </w:rPr>
      </w:pPr>
      <w:r w:rsidRPr="00C33D66">
        <w:rPr>
          <w:b/>
          <w:bCs/>
        </w:rPr>
        <w:lastRenderedPageBreak/>
        <w:t xml:space="preserve">Пояснительная записка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center"/>
        <w:rPr>
          <w:b/>
        </w:rPr>
      </w:pPr>
      <w:r w:rsidRPr="00C33D66">
        <w:rPr>
          <w:b/>
          <w:bCs/>
        </w:rPr>
        <w:t>по о</w:t>
      </w:r>
      <w:r w:rsidRPr="00C33D66">
        <w:rPr>
          <w:b/>
        </w:rPr>
        <w:t>сновным параметрам прогноза социально-экономического развития П</w:t>
      </w:r>
      <w:r w:rsidRPr="00C33D66">
        <w:rPr>
          <w:b/>
        </w:rPr>
        <w:t>о</w:t>
      </w:r>
      <w:r w:rsidRPr="00C33D66">
        <w:rPr>
          <w:b/>
        </w:rPr>
        <w:t>спелихинского  района  на 2024 и на прогнозный период 2025-2027 годы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center"/>
        <w:rPr>
          <w:b/>
        </w:rPr>
      </w:pPr>
    </w:p>
    <w:p w:rsidR="00C33D66" w:rsidRPr="00C33D66" w:rsidRDefault="00C33D66" w:rsidP="00C33D66">
      <w:pPr>
        <w:numPr>
          <w:ilvl w:val="0"/>
          <w:numId w:val="10"/>
        </w:numPr>
        <w:tabs>
          <w:tab w:val="left" w:pos="5026"/>
        </w:tabs>
        <w:spacing w:line="276" w:lineRule="auto"/>
        <w:jc w:val="center"/>
        <w:rPr>
          <w:b/>
        </w:rPr>
      </w:pPr>
      <w:r w:rsidRPr="00C33D66">
        <w:rPr>
          <w:b/>
        </w:rPr>
        <w:t>Общая оценка социально-экономической ситуации в районе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left="720"/>
        <w:jc w:val="center"/>
        <w:rPr>
          <w:b/>
        </w:rPr>
      </w:pPr>
      <w:r w:rsidRPr="00C33D66">
        <w:rPr>
          <w:b/>
        </w:rPr>
        <w:t>за отчетный период.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851"/>
        <w:jc w:val="both"/>
      </w:pPr>
      <w:r w:rsidRPr="00C33D66">
        <w:t>Разработка прогноза социально-экономического развития района на 2024 год и прогнозный период 2025 - 2027 годы осуществлялась в двух вариантах консервативный и базовый.</w:t>
      </w:r>
    </w:p>
    <w:p w:rsid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>Первый вариант (консервативный) предполагает существенное ухудшение темпов</w:t>
      </w:r>
      <w:r>
        <w:t xml:space="preserve"> </w:t>
      </w:r>
      <w:r w:rsidRPr="00C33D66">
        <w:t>экономического роста, внешнеэкономических и иных условий.</w:t>
      </w:r>
    </w:p>
    <w:p w:rsid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>Второй вариант (базовый) отражает основные тенденции и параметры развития</w:t>
      </w:r>
      <w:r>
        <w:t xml:space="preserve"> </w:t>
      </w:r>
      <w:r w:rsidRPr="00C33D66">
        <w:t>экономики при сценарных условиях, характеризующих умеренные оценки темпов</w:t>
      </w:r>
      <w:r>
        <w:t xml:space="preserve"> </w:t>
      </w:r>
      <w:r w:rsidRPr="00C33D66">
        <w:t>экон</w:t>
      </w:r>
      <w:r w:rsidRPr="00C33D66">
        <w:t>о</w:t>
      </w:r>
      <w:r w:rsidRPr="00C33D66">
        <w:t>мического роста и внешнеэкономических условий.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  <w:rPr>
          <w:u w:val="single"/>
        </w:rPr>
      </w:pPr>
      <w:r w:rsidRPr="00C33D66">
        <w:rPr>
          <w:u w:val="single"/>
        </w:rPr>
        <w:t>Базовый вариант прогноза предполагается в качестве основного для разработки</w:t>
      </w:r>
      <w:r>
        <w:rPr>
          <w:u w:val="single"/>
        </w:rPr>
        <w:t xml:space="preserve"> </w:t>
      </w:r>
      <w:r w:rsidRPr="00C33D66">
        <w:rPr>
          <w:u w:val="single"/>
        </w:rPr>
        <w:t xml:space="preserve">прогноза на 2024 год и плановый период 2025- 2027г.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851"/>
        <w:jc w:val="both"/>
      </w:pPr>
      <w:r w:rsidRPr="00C33D66">
        <w:t>Прогноз разработан  в соответствии с основными параметрами прогноза СЭР А</w:t>
      </w:r>
      <w:r w:rsidRPr="00C33D66">
        <w:t>л</w:t>
      </w:r>
      <w:r w:rsidRPr="00C33D66">
        <w:t>тайского края на 2024, 2025-2027 годы, со статистическими данными за ряд предыдущих лет, оценкой текущего  года, анализа сложившихся тенденций развития экономики мун</w:t>
      </w:r>
      <w:r w:rsidRPr="00C33D66">
        <w:t>и</w:t>
      </w:r>
      <w:r w:rsidRPr="00C33D66">
        <w:t xml:space="preserve">ципального образования и прогнозами развития предприятий и организаций всех форм собственности, находящимися на  территории Поспелихинского района.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 xml:space="preserve">По итогам 2023 года в муниципальном образовании </w:t>
      </w:r>
      <w:proofErr w:type="spellStart"/>
      <w:r w:rsidRPr="00C33D66">
        <w:t>Поспелихинский</w:t>
      </w:r>
      <w:proofErr w:type="spellEnd"/>
      <w:r w:rsidRPr="00C33D66">
        <w:t xml:space="preserve">  район наблюдается   увеличение  в действующих ценах объема розничного товарооборота на  103,2 %, что составило 1957,0 млн. рублей. Объем инвестиций в основной капитал, к уровню 2022 г. снизился на 263,0 млн. рублей (или 31%)  и составил 573,3 млн. рублей</w:t>
      </w:r>
      <w:proofErr w:type="gramStart"/>
      <w:r w:rsidRPr="00C33D66">
        <w:t xml:space="preserve"> .</w:t>
      </w:r>
      <w:proofErr w:type="gramEnd"/>
      <w:r w:rsidRPr="00C33D66">
        <w:t xml:space="preserve"> Введено в действие 1758 кв. м  жилых домов. На 1000 человек населения приходится 90 кв. м. жилья. Среднемесячная начисленная заработная плата увеличилась на 113,7% и с</w:t>
      </w:r>
      <w:r w:rsidRPr="00C33D66">
        <w:t>о</w:t>
      </w:r>
      <w:r w:rsidRPr="00C33D66">
        <w:t>ставила 40908,2  рублей.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> Объем промышленного производства в денежном выражении в 2023 году составил 2622,34 млн. рублей. Это на 105,4% выше уровня 2022 года.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>Объем продукции сельского хозяйства в 2023 году составил 4763,5 млн. рублей, это 87,9 % к уровню 2022 года. Индекс физического объема составил 94,3%. , к уровню 2022 года – 111,3%.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>На 01.01.2024  год  численность населения в муниципальном образовании состав</w:t>
      </w:r>
      <w:r w:rsidRPr="00C33D66">
        <w:t>и</w:t>
      </w:r>
      <w:r w:rsidRPr="00C33D66">
        <w:t>ла 19441 чел, численность населения продолжает снижаться.  Так,  естественная убыль населения составила 318 чел., миграционная убыль составила 57 чел.  Среднегодовая чи</w:t>
      </w:r>
      <w:r w:rsidRPr="00C33D66">
        <w:t>с</w:t>
      </w:r>
      <w:r w:rsidRPr="00C33D66">
        <w:t>ленность населения – 19540 чел.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>Численность трудовых ресурсов снижается. В 2023 году численность трудовых р</w:t>
      </w:r>
      <w:r w:rsidRPr="00C33D66">
        <w:t>е</w:t>
      </w:r>
      <w:r w:rsidRPr="00C33D66">
        <w:t xml:space="preserve">сурсов снизилась на 3,6% (или 282 чел.) и составила 7599 чел.  При этом на предприятиях и организациях всех форм собственности  занято на 01.01.2024 года 3602 человека.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 xml:space="preserve">Численность официально зарегистрированных безработных 193  человека.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center"/>
        <w:rPr>
          <w:b/>
        </w:rPr>
      </w:pPr>
      <w:r w:rsidRPr="00C33D66">
        <w:rPr>
          <w:b/>
          <w:bCs/>
        </w:rPr>
        <w:t>2.</w:t>
      </w:r>
      <w:r w:rsidRPr="00C33D66">
        <w:rPr>
          <w:b/>
        </w:rPr>
        <w:t xml:space="preserve"> Демография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>Численность постоянного населения муниципального образования Поспелихинск</w:t>
      </w:r>
      <w:r w:rsidRPr="00C33D66">
        <w:t>о</w:t>
      </w:r>
      <w:r w:rsidRPr="00C33D66">
        <w:t xml:space="preserve">го района ежегодно показывает отрицательное значение. Основными </w:t>
      </w:r>
      <w:proofErr w:type="gramStart"/>
      <w:r w:rsidRPr="00C33D66">
        <w:t>факторами</w:t>
      </w:r>
      <w:proofErr w:type="gramEnd"/>
      <w:r w:rsidRPr="00C33D66">
        <w:t xml:space="preserve"> влия</w:t>
      </w:r>
      <w:r w:rsidRPr="00C33D66">
        <w:t>ю</w:t>
      </w:r>
      <w:r w:rsidRPr="00C33D66">
        <w:lastRenderedPageBreak/>
        <w:t xml:space="preserve">щими на изменения (снижение) численности населения в муниципальном образовании являются естественная и миграционная убыль.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>В 2024 году планируется рождение 177 младенцев, коэффициент рождаемости – 9,1 промилле. В среднесрочном периоде 2025-2027 годы,  прогнозируется рост новорожде</w:t>
      </w:r>
      <w:r w:rsidRPr="00C33D66">
        <w:t>н</w:t>
      </w:r>
      <w:r w:rsidRPr="00C33D66">
        <w:t xml:space="preserve">ных, оценочный коэффициент рождаемости в расчете на 1000 человек населения составит </w:t>
      </w:r>
      <w:r w:rsidRPr="00C33D66">
        <w:rPr>
          <w:b/>
          <w:i/>
        </w:rPr>
        <w:t xml:space="preserve">9,4-9,7-9,9  </w:t>
      </w:r>
      <w:r w:rsidRPr="00C33D66">
        <w:t>промилле.  Количество умерших планируется на уровне 320 человек, коэфф</w:t>
      </w:r>
      <w:r w:rsidRPr="00C33D66">
        <w:t>и</w:t>
      </w:r>
      <w:r w:rsidRPr="00C33D66">
        <w:t xml:space="preserve">циент смертности – 16,5 промилле.  В среднесрочном периоде 2025-2027 годы количество умерших прогнозируется с незначительным ростом,  коэффициент смертности в расчете на 1000 человек населения составит </w:t>
      </w:r>
      <w:r w:rsidRPr="00C33D66">
        <w:rPr>
          <w:b/>
          <w:i/>
        </w:rPr>
        <w:t xml:space="preserve">16,1-16,1-16,0 </w:t>
      </w:r>
      <w:r w:rsidRPr="00C33D66">
        <w:t>промилле.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 xml:space="preserve">Коэффициент естественной убыли на 1000 чел. населения оценивается на уровне 7,4 промилле.  В прогнозном периоде 2025-2027 годы коэффициент показывает  снижение естественной убыли и составит – </w:t>
      </w:r>
      <w:r w:rsidRPr="00C33D66">
        <w:rPr>
          <w:b/>
          <w:i/>
        </w:rPr>
        <w:t>6,7-6,4-6,1</w:t>
      </w:r>
      <w:r w:rsidRPr="00C33D66">
        <w:t xml:space="preserve"> промилле. Сохраняется  тенденция миграц</w:t>
      </w:r>
      <w:r w:rsidRPr="00C33D66">
        <w:t>и</w:t>
      </w:r>
      <w:r w:rsidRPr="00C33D66">
        <w:t xml:space="preserve">онной убыли  численности населения, выезжающего за пределы Поспелихинского района. В 2024 году прогнозируется незначительный  миграционный прирост, что на 1000 чел. населения составит  0,36 промилле. В прогнозном периоде 2025-2027 годах запланирован незначительный миграционный прирост. Коэффициент миграционной прибыли на 1000 чел.  населения составит  </w:t>
      </w:r>
      <w:r w:rsidRPr="00C33D66">
        <w:rPr>
          <w:b/>
          <w:i/>
        </w:rPr>
        <w:t xml:space="preserve">- 0,36-0,47-0,47 </w:t>
      </w:r>
      <w:r w:rsidRPr="00C33D66">
        <w:t>промилле.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>Среднегодовая численность постоянного населения по итогам  2023 года - 19540 чел. По оценке в 2024 г. данный показатель снизится на 167 чел. и составит 19373 чел. Предположительно к 2027 году среднегодовая численность  жителей района  составит 19014 чел.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center"/>
        <w:rPr>
          <w:b/>
        </w:rPr>
      </w:pPr>
      <w:r w:rsidRPr="00C33D66">
        <w:rPr>
          <w:b/>
          <w:bCs/>
        </w:rPr>
        <w:t>3.</w:t>
      </w:r>
      <w:r w:rsidRPr="00C33D66">
        <w:rPr>
          <w:b/>
        </w:rPr>
        <w:t xml:space="preserve"> Труд и занятость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>Рынок труда является экономическим  индикатором развития муниципального о</w:t>
      </w:r>
      <w:r w:rsidRPr="00C33D66">
        <w:t>б</w:t>
      </w:r>
      <w:r w:rsidRPr="00C33D66">
        <w:t>разования. Основными факторами  изменения на рынке труда являются:  миграция нас</w:t>
      </w:r>
      <w:r w:rsidRPr="00C33D66">
        <w:t>е</w:t>
      </w:r>
      <w:r w:rsidRPr="00C33D66">
        <w:t>ления, уровень профессиональной компетенции работников, уровень образования, ур</w:t>
      </w:r>
      <w:r w:rsidRPr="00C33D66">
        <w:t>о</w:t>
      </w:r>
      <w:r w:rsidRPr="00C33D66">
        <w:t>вень заработной платы (на уровне МРОТ).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>Численность  трудовых ресурсов района  по итогам 2023 г. по оценке составила 7599 чел.  В 2024 году оценочная численность трудовых ресурсов составит 7483 чел,  к концу прогнозного периода 2025-2027  гг.  -  численность планируется на уровне 7148-7159 чел (по вариантам прогноза).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  <w:rPr>
          <w:bCs/>
        </w:rPr>
      </w:pPr>
      <w:r w:rsidRPr="00C33D66">
        <w:t xml:space="preserve"> Численность  занятых в экономике в 2024 году оценочно составит 6111 чел.  Сре</w:t>
      </w:r>
      <w:r w:rsidRPr="00C33D66">
        <w:t>д</w:t>
      </w:r>
      <w:r w:rsidRPr="00C33D66">
        <w:t>негодовая численность занятого в экономике  в прогнозном периоде ожидается  на уровне 5876 -5889 чел.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>На 01.01.2024 год  в государственном учреждении службы занятости населения  з</w:t>
      </w:r>
      <w:r w:rsidRPr="00C33D66">
        <w:t>а</w:t>
      </w:r>
      <w:r w:rsidRPr="00C33D66">
        <w:t>регистрировано 193 безработных граждан. Ожидаемое  количество официально зарег</w:t>
      </w:r>
      <w:r w:rsidRPr="00C33D66">
        <w:t>и</w:t>
      </w:r>
      <w:r w:rsidRPr="00C33D66">
        <w:t>стрированных безработных в 2024 году  - 182 чел., уровень официально зарегистрирова</w:t>
      </w:r>
      <w:r w:rsidRPr="00C33D66">
        <w:t>н</w:t>
      </w:r>
      <w:r w:rsidRPr="00C33D66">
        <w:t>ной безработицы планируется на уровне 1,7%.  Наблюдается снижение количества безр</w:t>
      </w:r>
      <w:r w:rsidRPr="00C33D66">
        <w:t>а</w:t>
      </w:r>
      <w:r w:rsidRPr="00C33D66">
        <w:t xml:space="preserve">ботных граждан. Так, в прогнозный период 2025-2027 гг. уровень зарегистрированной безработицы ожидается на уровне 1,8-1,6%.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>Рост среднемесячной начисленной заработной платы в расчете на одного работника в  2024  году, к уровню 2023 года, планируется на 112,7% (или 5195,8 рублей), что сост</w:t>
      </w:r>
      <w:r w:rsidRPr="00C33D66">
        <w:t>а</w:t>
      </w:r>
      <w:r w:rsidRPr="00C33D66">
        <w:t>вит 46104,00 рубля.  К концу прогнозного периода 2025- 2027 гг.  планируется рост зар</w:t>
      </w:r>
      <w:r w:rsidRPr="00C33D66">
        <w:t>а</w:t>
      </w:r>
      <w:r w:rsidRPr="00C33D66">
        <w:t>ботной платы до 53613,3-54381,7 рублей.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center"/>
        <w:rPr>
          <w:b/>
          <w:bCs/>
        </w:rPr>
      </w:pPr>
      <w:r w:rsidRPr="00C33D66">
        <w:rPr>
          <w:b/>
          <w:bCs/>
        </w:rPr>
        <w:t>4. Промышленное производство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lastRenderedPageBreak/>
        <w:t xml:space="preserve"> Промышленное производство  сосредоточено  на территории Поспелихинского Центрального сельсовета. Обрабатывающие производства занимают в отраслевой стру</w:t>
      </w:r>
      <w:r w:rsidRPr="00C33D66">
        <w:t>к</w:t>
      </w:r>
      <w:r w:rsidRPr="00C33D66">
        <w:t>туре промышленности района 84,5%.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 xml:space="preserve">В настоящий момент ведущими промышленными предприятиями в </w:t>
      </w:r>
      <w:proofErr w:type="spellStart"/>
      <w:r w:rsidRPr="00C33D66">
        <w:t>Поспелихи</w:t>
      </w:r>
      <w:r w:rsidRPr="00C33D66">
        <w:t>н</w:t>
      </w:r>
      <w:r w:rsidRPr="00C33D66">
        <w:t>ском</w:t>
      </w:r>
      <w:proofErr w:type="spellEnd"/>
      <w:r w:rsidRPr="00C33D66">
        <w:t xml:space="preserve"> районе являются: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 xml:space="preserve"> ЗАО «</w:t>
      </w:r>
      <w:proofErr w:type="spellStart"/>
      <w:r w:rsidRPr="00C33D66">
        <w:t>Поспелихинский</w:t>
      </w:r>
      <w:proofErr w:type="spellEnd"/>
      <w:r w:rsidRPr="00C33D66">
        <w:t xml:space="preserve"> молочный комбинат» - входит в состав объединения «Ст</w:t>
      </w:r>
      <w:r w:rsidRPr="00C33D66">
        <w:t>о</w:t>
      </w:r>
      <w:r w:rsidRPr="00C33D66">
        <w:t>лица молока", выпускает твердые сыры,  масло крестьянское и широкий ассортимент ки</w:t>
      </w:r>
      <w:r w:rsidRPr="00C33D66">
        <w:t>с</w:t>
      </w:r>
      <w:r w:rsidRPr="00C33D66">
        <w:t>ломолочной продукции: кефир, ряженка, варенец, молоко и сливки.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rPr>
          <w:spacing w:val="-1"/>
        </w:rPr>
        <w:t>ОАО «</w:t>
      </w:r>
      <w:proofErr w:type="spellStart"/>
      <w:r w:rsidRPr="00C33D66">
        <w:rPr>
          <w:spacing w:val="-1"/>
        </w:rPr>
        <w:t>Поспелихинский</w:t>
      </w:r>
      <w:proofErr w:type="spellEnd"/>
      <w:r w:rsidRPr="00C33D66">
        <w:rPr>
          <w:spacing w:val="-1"/>
        </w:rPr>
        <w:t xml:space="preserve"> комбинат хлебопродуктов» </w:t>
      </w:r>
      <w:r w:rsidRPr="00C33D66">
        <w:t>перерабатывает зерно твердых  и мягких сортов пшеницы. Выпускаемая продукция – мука макаронная и мука хлебоп</w:t>
      </w:r>
      <w:r w:rsidRPr="00C33D66">
        <w:t>е</w:t>
      </w:r>
      <w:r w:rsidRPr="00C33D66">
        <w:t>карная.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rPr>
          <w:spacing w:val="-1"/>
        </w:rPr>
        <w:t>ООО «</w:t>
      </w:r>
      <w:proofErr w:type="spellStart"/>
      <w:r w:rsidRPr="00C33D66">
        <w:rPr>
          <w:spacing w:val="-1"/>
        </w:rPr>
        <w:t>Поспелихинская</w:t>
      </w:r>
      <w:proofErr w:type="spellEnd"/>
      <w:r w:rsidRPr="00C33D66">
        <w:rPr>
          <w:spacing w:val="-1"/>
        </w:rPr>
        <w:t xml:space="preserve"> макаронная фабрика» -</w:t>
      </w:r>
      <w:r>
        <w:rPr>
          <w:spacing w:val="-1"/>
        </w:rPr>
        <w:t xml:space="preserve"> </w:t>
      </w:r>
      <w:r w:rsidRPr="00C33D66">
        <w:rPr>
          <w:spacing w:val="-1"/>
        </w:rPr>
        <w:t>выпускаемая продукция макаронные изделия</w:t>
      </w:r>
      <w:r w:rsidRPr="00C33D66">
        <w:t xml:space="preserve"> группы «А», отличающиеся более высоким качеством по сравнению с продукц</w:t>
      </w:r>
      <w:r w:rsidRPr="00C33D66">
        <w:t>и</w:t>
      </w:r>
      <w:r w:rsidRPr="00C33D66">
        <w:t>ей из мягких сортов пшеницы.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>ООО «Алтайский кабельный завод» - основным видом деятельности, является и</w:t>
      </w:r>
      <w:r w:rsidRPr="00C33D66">
        <w:t>з</w:t>
      </w:r>
      <w:r w:rsidRPr="00C33D66">
        <w:t>готовление  силового кабеля разного сечения.</w:t>
      </w:r>
    </w:p>
    <w:p w:rsidR="00C33D66" w:rsidRPr="00C33D66" w:rsidRDefault="00C33D66" w:rsidP="00C33D66">
      <w:pPr>
        <w:shd w:val="clear" w:color="auto" w:fill="FFFFFF"/>
        <w:tabs>
          <w:tab w:val="left" w:pos="5026"/>
        </w:tabs>
        <w:spacing w:line="276" w:lineRule="auto"/>
        <w:ind w:firstLine="709"/>
        <w:jc w:val="both"/>
      </w:pPr>
      <w:r w:rsidRPr="00C33D66">
        <w:t>Промышленными предприятиями района в 2024 г. ожидается объем отгрузки  т</w:t>
      </w:r>
      <w:r w:rsidRPr="00C33D66">
        <w:t>о</w:t>
      </w:r>
      <w:r w:rsidRPr="00C33D66">
        <w:t>варов собственного производства в действующих ценах на сумму 2721,00 млн.  рублей, индекс промышленного производства - 95%. В прогнозном периоде 2025-2027 гг. план</w:t>
      </w:r>
      <w:r w:rsidRPr="00C33D66">
        <w:t>и</w:t>
      </w:r>
      <w:r w:rsidRPr="00C33D66">
        <w:t xml:space="preserve">руется увеличение объемов производства на 105,5% к уровню 2024 г., что составит 2855,17-2881,9 млн. рублей. </w:t>
      </w:r>
    </w:p>
    <w:p w:rsidR="00C33D66" w:rsidRPr="00C33D66" w:rsidRDefault="00C33D66" w:rsidP="00C33D66">
      <w:pPr>
        <w:shd w:val="clear" w:color="auto" w:fill="FFFFFF"/>
        <w:tabs>
          <w:tab w:val="left" w:pos="5026"/>
        </w:tabs>
        <w:spacing w:line="276" w:lineRule="auto"/>
        <w:ind w:firstLine="709"/>
        <w:jc w:val="both"/>
      </w:pPr>
      <w:r w:rsidRPr="00C33D66">
        <w:t>В  2023 г.  наблюдается рост производства в сфере «Обрабатывающие произво</w:t>
      </w:r>
      <w:r w:rsidRPr="00C33D66">
        <w:t>д</w:t>
      </w:r>
      <w:r w:rsidRPr="00C33D66">
        <w:t>ства» - это производство мяса и субпродуктов, муки, кормов растительных</w:t>
      </w:r>
      <w:proofErr w:type="gramStart"/>
      <w:r w:rsidRPr="00C33D66">
        <w:t xml:space="preserve"> ,</w:t>
      </w:r>
      <w:proofErr w:type="gramEnd"/>
      <w:r w:rsidRPr="00C33D66">
        <w:t xml:space="preserve"> комбикормов. мясных полуфабрикатов, масла сливочного, сыров, макаронных изделий. Незначительное снижение наблюдается в производстве мясных полуфабрикатов, масла растительного, масла сливочного, сыров, круп,  макаронных и кондитерских изделий. По видам деятел</w:t>
      </w:r>
      <w:r w:rsidRPr="00C33D66">
        <w:t>ь</w:t>
      </w:r>
      <w:r w:rsidRPr="00C33D66">
        <w:t>ности «Обеспечение электрической энергией, газом и паром» и «Водоснабжение, водоо</w:t>
      </w:r>
      <w:r w:rsidRPr="00C33D66">
        <w:t>т</w:t>
      </w:r>
      <w:r w:rsidRPr="00C33D66">
        <w:t>ведение, организация и утилизация отходов» производство останется  на уровне 2023 г</w:t>
      </w:r>
      <w:r w:rsidRPr="00C33D66">
        <w:t>о</w:t>
      </w:r>
      <w:r w:rsidRPr="00C33D66">
        <w:t>да. Больших колебаний не отмечено.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 xml:space="preserve">В целом, ситуация на предприятиях в 2024  году останется  стабильной.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center"/>
        <w:rPr>
          <w:b/>
          <w:bCs/>
        </w:rPr>
      </w:pPr>
      <w:r w:rsidRPr="00C33D66">
        <w:rPr>
          <w:b/>
          <w:bCs/>
        </w:rPr>
        <w:t>5. Сельское хозяйство.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>Прогноз на 2025-2027 годы рассчитан на основе динамики сельскохозяйственного производства, исходя из сложившегося уровня прошлых лет.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>Посевная площадь под урожай 2024 года составила 144,1 тыс. га. Зерновые и зе</w:t>
      </w:r>
      <w:r w:rsidRPr="00C33D66">
        <w:t>р</w:t>
      </w:r>
      <w:r w:rsidRPr="00C33D66">
        <w:t>нобобовые культуры посеяны на площади 71,9 тыс. га. Технические культуры размещены на площади 50,1 тыс. га, кормовое поле занимает площадь 22,2 тыс. га.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>Валовый сбор зерновых и зернобобовых культур в 2024 году планируется выше уровня 2023 года на 24,9%, т.е. 114,3 тыс. тонн. В прогнозном периоде 2025-2027 гг. вал</w:t>
      </w:r>
      <w:r w:rsidRPr="00C33D66">
        <w:t>о</w:t>
      </w:r>
      <w:r w:rsidRPr="00C33D66">
        <w:t>вый сбор зерновых культур к уровню 2024 г запланирован со снижением и составит 87,0%. - это 99,6 тыс. тонн. Средняя урожайность планируется на уровне 12 ц/га.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>Поголовье КРС по оценке 2024 г. планируется на уровне 17001 голов, в том числе поголовье коров 6888 голов. В прогнозном периоде 2025-2027 гг. поголовье коров увел</w:t>
      </w:r>
      <w:r w:rsidRPr="00C33D66">
        <w:t>и</w:t>
      </w:r>
      <w:r w:rsidRPr="00C33D66">
        <w:t>чится до 7000 голов, а общее поголовье КРС увеличится до 17100 голов.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>Продуктивность по оценке 2024 г. планируется 6135 кг молока на 1 фуражную к</w:t>
      </w:r>
      <w:r w:rsidRPr="00C33D66">
        <w:t>о</w:t>
      </w:r>
      <w:r w:rsidRPr="00C33D66">
        <w:t>рову. Это на 3,9 % ниже уровня 2023 года.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lastRenderedPageBreak/>
        <w:t>Общий объем продукции сельского хозяйства по оценке 2024 года планируется в размере 5362,7 млн. рублей. В прогнозном периоде 2025-2027 гг. увеличение объема пр</w:t>
      </w:r>
      <w:r w:rsidRPr="00C33D66">
        <w:t>о</w:t>
      </w:r>
      <w:r w:rsidRPr="00C33D66">
        <w:t>дукции сельского хозяйства к уровню 2024 года ожидается до 100,0-102,0%.  Увеличение общего объема производства сельского хозяйства обусловлено за счет производства пр</w:t>
      </w:r>
      <w:r w:rsidRPr="00C33D66">
        <w:t>о</w:t>
      </w:r>
      <w:r w:rsidRPr="00C33D66">
        <w:t>дукции растениеводства.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jc w:val="center"/>
        <w:rPr>
          <w:b/>
        </w:rPr>
      </w:pPr>
      <w:r w:rsidRPr="00C33D66">
        <w:rPr>
          <w:b/>
          <w:bCs/>
        </w:rPr>
        <w:t>6.</w:t>
      </w:r>
      <w:r w:rsidRPr="00C33D66">
        <w:rPr>
          <w:b/>
        </w:rPr>
        <w:t xml:space="preserve"> Инвестиции и строительство.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851"/>
        <w:jc w:val="both"/>
      </w:pPr>
      <w:r w:rsidRPr="00C33D66">
        <w:t>Объём инвестиций,  направленных в экономику района крупными и средними предприятиями  в 2023 году  составил 573,3 млн. рублей, в том числе  собственных сре</w:t>
      </w:r>
      <w:proofErr w:type="gramStart"/>
      <w:r w:rsidRPr="00C33D66">
        <w:t>дств пр</w:t>
      </w:r>
      <w:proofErr w:type="gramEnd"/>
      <w:r w:rsidRPr="00C33D66">
        <w:t>едприятий направлено 490,5 млн. рублей. Индекс  физического объема составил  61,6%.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851"/>
        <w:jc w:val="both"/>
        <w:rPr>
          <w:iCs/>
        </w:rPr>
      </w:pPr>
      <w:r w:rsidRPr="00C33D66">
        <w:rPr>
          <w:iCs/>
        </w:rPr>
        <w:t>В 2024 году объем инвестиции, направляемых  в экономику района,   по оценке составит 680,4 млн. рублей, из них собственные средства предприятий составят 92% (или 623,4  млн. рублей)   в общем  объеме инвестиций. И</w:t>
      </w:r>
      <w:r w:rsidRPr="00C33D66">
        <w:t>ндекс  физического объема ожидается на уровне 104,7%.</w:t>
      </w:r>
      <w:r w:rsidRPr="00C33D66">
        <w:rPr>
          <w:iCs/>
        </w:rPr>
        <w:t xml:space="preserve">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851"/>
        <w:jc w:val="both"/>
      </w:pPr>
      <w:r w:rsidRPr="00C33D66">
        <w:rPr>
          <w:iCs/>
        </w:rPr>
        <w:t>К концу прогнозного  периода 2025-2027  гг. объем инвестиций в основной кап</w:t>
      </w:r>
      <w:r w:rsidRPr="00C33D66">
        <w:rPr>
          <w:iCs/>
        </w:rPr>
        <w:t>и</w:t>
      </w:r>
      <w:r w:rsidRPr="00C33D66">
        <w:rPr>
          <w:iCs/>
        </w:rPr>
        <w:t>тал составит   714,2-726,1 млн. рублей, ИФО 97,0 - 97,2%.</w:t>
      </w:r>
      <w:r w:rsidRPr="00C33D66">
        <w:t xml:space="preserve">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851"/>
        <w:jc w:val="both"/>
      </w:pPr>
      <w:r w:rsidRPr="00C33D66">
        <w:t>В 2023 году введено 1758 кв. м. индивидуальных жилых домов.  В расчете на 1000 человек населения приходится 90 кв. м. введенного жилья. В среднем на 1 жителя прих</w:t>
      </w:r>
      <w:r w:rsidRPr="00C33D66">
        <w:t>о</w:t>
      </w:r>
      <w:r w:rsidRPr="00C33D66">
        <w:t xml:space="preserve">дится 29,2 кв. м. общей площади  жилых помещений муниципального района.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851"/>
        <w:jc w:val="both"/>
      </w:pPr>
      <w:r w:rsidRPr="00C33D66">
        <w:t xml:space="preserve">В 2024 году планируется ввести 1300 кв. м. жилья.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851"/>
        <w:jc w:val="both"/>
      </w:pPr>
      <w:r w:rsidRPr="00C33D66">
        <w:t xml:space="preserve">К концу  2027 году планируется ввести 1650-1730 кв. м. Средняя площадь жилых домов  площади на 1 жителя составит 30,4 кв. м. 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center"/>
        <w:rPr>
          <w:b/>
          <w:bCs/>
        </w:rPr>
      </w:pPr>
      <w:r w:rsidRPr="00C33D66">
        <w:rPr>
          <w:b/>
        </w:rPr>
        <w:t xml:space="preserve">7. </w:t>
      </w:r>
      <w:r w:rsidRPr="00C33D66">
        <w:rPr>
          <w:b/>
          <w:bCs/>
        </w:rPr>
        <w:t>Потребительский рынок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 xml:space="preserve">В 2024 году индекс потребительских цен в среднем планируется на уровне  107,5%.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>Темп роста розничного товарооборота в 2024 г. к уровню 2023 г. ожидается 104 % в действующих ценах, или 2035,3 6 млн. рублей.  К концу  прогнозируемого периода 2025-2027 гг.  объем розничной торговли запланирован  на уровне 2168,4-2181,1 млн. рублей.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 xml:space="preserve">Оборот розничной торговли на душу населения в 2024 году оценивается на уровне 105,4 тыс. рублей, рост к 2023 году составил 105,2%.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>Объем платных услуг населению в 2024 году оценивается  в 221,5 млн. руб.,  темп роста составит 104% к уровню 2023 года. В прогнозном периоде 2025-2027 г. увеличение объема платных услуг планируется  на 102,4% и составит 233,0-236,2 млн. рублей. На д</w:t>
      </w:r>
      <w:r w:rsidRPr="00C33D66">
        <w:t>у</w:t>
      </w:r>
      <w:r w:rsidRPr="00C33D66">
        <w:t xml:space="preserve">шу населения объем платных услуг в 2024 году оценивается на уровне 11,5 тыс. рублей, к уровню 2023 года подрастет на  105,5%.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>Основные направления развития  в области потребительского рынка на перспект</w:t>
      </w:r>
      <w:r w:rsidRPr="00C33D66">
        <w:t>и</w:t>
      </w:r>
      <w:r w:rsidRPr="00C33D66">
        <w:t xml:space="preserve">ву  – обеспечение торговли, бытовыми услугами в отдаленных от районного центра и труднодоступных населенных пунктах района. 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center"/>
        <w:rPr>
          <w:b/>
          <w:bCs/>
        </w:rPr>
      </w:pPr>
      <w:r w:rsidRPr="00C33D66">
        <w:rPr>
          <w:b/>
          <w:bCs/>
        </w:rPr>
        <w:t xml:space="preserve">8. Туризм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right="76" w:firstLine="540"/>
        <w:jc w:val="both"/>
      </w:pPr>
      <w:proofErr w:type="spellStart"/>
      <w:r w:rsidRPr="00C33D66">
        <w:t>Поспелихинский</w:t>
      </w:r>
      <w:proofErr w:type="spellEnd"/>
      <w:r w:rsidRPr="00C33D66">
        <w:t xml:space="preserve"> район входит в маршрут «Большого Золотого кольца Алтая». На территории района действуют один </w:t>
      </w:r>
      <w:proofErr w:type="gramStart"/>
      <w:r w:rsidRPr="00C33D66">
        <w:t>кемпинг</w:t>
      </w:r>
      <w:proofErr w:type="gramEnd"/>
      <w:r w:rsidRPr="00C33D66">
        <w:t xml:space="preserve"> и пять гостиниц,  которые оборудованы о</w:t>
      </w:r>
      <w:r w:rsidRPr="00C33D66">
        <w:t>д</w:t>
      </w:r>
      <w:r w:rsidRPr="00C33D66">
        <w:t xml:space="preserve">но-четырех местными номерами – это Гостиница «Транзит», гостиница «Центральная»,  гостиница ФГУП «Алтайская МИС», ИП Терехова А.В., «Гостевой дом» ИП </w:t>
      </w:r>
      <w:proofErr w:type="spellStart"/>
      <w:r w:rsidRPr="00C33D66">
        <w:t>Кромов</w:t>
      </w:r>
      <w:proofErr w:type="spellEnd"/>
      <w:r w:rsidRPr="00C33D66">
        <w:t xml:space="preserve"> Д.Ю. В 2024 году количество единовременного размещения планируется на уровне 2023 года  – 94  койко-места.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right="76" w:firstLine="540"/>
        <w:jc w:val="both"/>
      </w:pPr>
      <w:r w:rsidRPr="00C33D66">
        <w:lastRenderedPageBreak/>
        <w:t>В прогнозный период 2025-2027 годы ожидается увеличение  количества субъектов, оказывающих услуги в сфере туризма до 8 ед. КСР. В 2025 году введется в эксплуатацию один объект на 8 номеров.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right="76" w:firstLine="540"/>
        <w:jc w:val="both"/>
      </w:pPr>
      <w:r w:rsidRPr="00C33D66">
        <w:t xml:space="preserve">Оказанием услуг в 2023 году было занято 9 человек, размещено 3050 человек.  В 2024 году планируется увеличение размещенных человек на 106,4% или 3245 человек. К концу  прогнозируемого периода 2025 -2027 гг. количество  размещенных планируется 3405-3460 человек.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jc w:val="center"/>
        <w:rPr>
          <w:b/>
        </w:rPr>
      </w:pPr>
      <w:r w:rsidRPr="00C33D66">
        <w:rPr>
          <w:b/>
        </w:rPr>
        <w:t>9. Бюджет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  <w:rPr>
          <w:rFonts w:eastAsia="Calibri"/>
          <w:lang w:eastAsia="en-US"/>
        </w:rPr>
      </w:pPr>
      <w:r w:rsidRPr="00C33D66">
        <w:rPr>
          <w:rFonts w:eastAsia="Calibri"/>
          <w:lang w:eastAsia="en-US"/>
        </w:rPr>
        <w:t>Консолидированный  бюджет Поспелихинского района на 2024 год (оценочный) и прогнозный  период  2025-2027 г. г.  разработан в соответствии с требованиями, устано</w:t>
      </w:r>
      <w:r w:rsidRPr="00C33D66">
        <w:rPr>
          <w:rFonts w:eastAsia="Calibri"/>
          <w:lang w:eastAsia="en-US"/>
        </w:rPr>
        <w:t>в</w:t>
      </w:r>
      <w:r w:rsidRPr="00C33D66">
        <w:rPr>
          <w:rFonts w:eastAsia="Calibri"/>
          <w:lang w:eastAsia="en-US"/>
        </w:rPr>
        <w:t>ленными Бюджетным кодексом РФ   и Положением о бюджетном процессе в муниц</w:t>
      </w:r>
      <w:r w:rsidRPr="00C33D66">
        <w:rPr>
          <w:rFonts w:eastAsia="Calibri"/>
          <w:lang w:eastAsia="en-US"/>
        </w:rPr>
        <w:t>и</w:t>
      </w:r>
      <w:r w:rsidRPr="00C33D66">
        <w:rPr>
          <w:rFonts w:eastAsia="Calibri"/>
          <w:lang w:eastAsia="en-US"/>
        </w:rPr>
        <w:t xml:space="preserve">пальном образовании </w:t>
      </w:r>
      <w:proofErr w:type="spellStart"/>
      <w:r w:rsidRPr="00C33D66">
        <w:rPr>
          <w:rFonts w:eastAsia="Calibri"/>
          <w:lang w:eastAsia="en-US"/>
        </w:rPr>
        <w:t>Поспелихинский</w:t>
      </w:r>
      <w:proofErr w:type="spellEnd"/>
      <w:r w:rsidRPr="00C33D66">
        <w:rPr>
          <w:rFonts w:eastAsia="Calibri"/>
          <w:lang w:eastAsia="en-US"/>
        </w:rPr>
        <w:t xml:space="preserve"> район, а также на основе основных параметров прогноза социально-экономического развития Алтайского края на 2024 и 2025-2027 гг.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  <w:rPr>
          <w:rFonts w:eastAsia="Calibri"/>
          <w:lang w:eastAsia="en-US"/>
        </w:rPr>
      </w:pPr>
      <w:r w:rsidRPr="00C33D66">
        <w:rPr>
          <w:rFonts w:eastAsia="Calibri"/>
          <w:lang w:eastAsia="en-US"/>
        </w:rPr>
        <w:t>Объем доходов в 2024 году планируется в сумме 898,00 млн. рублей, к уровню 2023 года рост составит 124,7%. Безвозмездные поступления составят 67,8%,  собстве</w:t>
      </w:r>
      <w:r w:rsidRPr="00C33D66">
        <w:rPr>
          <w:rFonts w:eastAsia="Calibri"/>
          <w:lang w:eastAsia="en-US"/>
        </w:rPr>
        <w:t>н</w:t>
      </w:r>
      <w:r w:rsidRPr="00C33D66">
        <w:rPr>
          <w:rFonts w:eastAsia="Calibri"/>
          <w:lang w:eastAsia="en-US"/>
        </w:rPr>
        <w:t>ные доходы 32,2%. На 2025 год, за счет снижения безвозмездных поступлений, доходы запланированы в сумме 522,59 млн. рублей, это 85,8% к уровню 2024 года.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  <w:rPr>
          <w:rFonts w:eastAsia="Calibri"/>
          <w:lang w:eastAsia="en-US"/>
        </w:rPr>
      </w:pPr>
      <w:r w:rsidRPr="00C33D66">
        <w:rPr>
          <w:rFonts w:eastAsia="Calibri"/>
          <w:lang w:eastAsia="en-US"/>
        </w:rPr>
        <w:t xml:space="preserve">Объем налоговых  и неналоговых доходов оценивается с ростом 111,1% к 2023 г. и составит 288,84 млн. рублей.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  <w:rPr>
          <w:rFonts w:eastAsia="Calibri"/>
          <w:lang w:eastAsia="en-US"/>
        </w:rPr>
      </w:pPr>
      <w:r w:rsidRPr="00C33D66">
        <w:rPr>
          <w:rFonts w:eastAsia="Calibri"/>
          <w:lang w:eastAsia="en-US"/>
        </w:rPr>
        <w:t xml:space="preserve">В связи с увеличение МРОТ и заработной платы поступление </w:t>
      </w:r>
      <w:r w:rsidRPr="00C33D66">
        <w:rPr>
          <w:rFonts w:eastAsia="Calibri"/>
          <w:b/>
          <w:i/>
          <w:lang w:eastAsia="en-US"/>
        </w:rPr>
        <w:t>НДФЛ</w:t>
      </w:r>
      <w:r w:rsidRPr="00C33D66">
        <w:rPr>
          <w:rFonts w:eastAsia="Calibri"/>
          <w:lang w:eastAsia="en-US"/>
        </w:rPr>
        <w:t xml:space="preserve"> в 2024 г. с</w:t>
      </w:r>
      <w:r w:rsidRPr="00C33D66">
        <w:rPr>
          <w:rFonts w:eastAsia="Calibri"/>
          <w:lang w:eastAsia="en-US"/>
        </w:rPr>
        <w:t>о</w:t>
      </w:r>
      <w:r w:rsidRPr="00C33D66">
        <w:rPr>
          <w:rFonts w:eastAsia="Calibri"/>
          <w:lang w:eastAsia="en-US"/>
        </w:rPr>
        <w:t xml:space="preserve">ставит 186,37 млн. рублей, рост к уровню 2023 г. составит 113,8%.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jc w:val="both"/>
        <w:rPr>
          <w:rFonts w:eastAsia="Calibri"/>
          <w:lang w:eastAsia="en-US"/>
        </w:rPr>
      </w:pPr>
      <w:r w:rsidRPr="00C33D66">
        <w:rPr>
          <w:rFonts w:eastAsia="Calibri"/>
          <w:lang w:eastAsia="en-US"/>
        </w:rPr>
        <w:t>К концу 2027 года рост НДФЛ запланирован на 124%.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  <w:rPr>
          <w:rFonts w:eastAsia="Calibri"/>
          <w:lang w:eastAsia="en-US"/>
        </w:rPr>
      </w:pPr>
      <w:r w:rsidRPr="00C33D66">
        <w:rPr>
          <w:rFonts w:eastAsia="Calibri"/>
          <w:b/>
          <w:i/>
          <w:u w:val="single"/>
          <w:lang w:eastAsia="en-US"/>
        </w:rPr>
        <w:t>Налог на совокупный доход</w:t>
      </w:r>
      <w:r w:rsidRPr="00C33D66">
        <w:rPr>
          <w:rFonts w:eastAsia="Calibri"/>
          <w:lang w:eastAsia="en-US"/>
        </w:rPr>
        <w:t xml:space="preserve"> планируется  с ростом 111%. К концу 2027 года пр</w:t>
      </w:r>
      <w:r w:rsidRPr="00C33D66">
        <w:rPr>
          <w:rFonts w:eastAsia="Calibri"/>
          <w:lang w:eastAsia="en-US"/>
        </w:rPr>
        <w:t>о</w:t>
      </w:r>
      <w:r w:rsidRPr="00C33D66">
        <w:rPr>
          <w:rFonts w:eastAsia="Calibri"/>
          <w:lang w:eastAsia="en-US"/>
        </w:rPr>
        <w:t xml:space="preserve">гнозируемый рост к уровню 2024 года составит 122% или 42,0 млн. рублей. Основными  составляющими налога на совокупный доход являются: </w:t>
      </w:r>
    </w:p>
    <w:p w:rsidR="00C33D66" w:rsidRPr="00C33D66" w:rsidRDefault="00C33D66" w:rsidP="00C33D66">
      <w:pPr>
        <w:numPr>
          <w:ilvl w:val="0"/>
          <w:numId w:val="9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  <w:lang w:eastAsia="en-US"/>
        </w:rPr>
      </w:pPr>
      <w:r w:rsidRPr="00C33D66">
        <w:rPr>
          <w:rFonts w:eastAsia="Calibri"/>
          <w:lang w:eastAsia="en-US"/>
        </w:rPr>
        <w:t xml:space="preserve">Единый налог с применением упрощенной системы налогообложения. В 2024 году повышение составит 105,9% к уровню 2023 года. </w:t>
      </w:r>
    </w:p>
    <w:p w:rsidR="00C33D66" w:rsidRPr="00C33D66" w:rsidRDefault="00C33D66" w:rsidP="00C33D66">
      <w:pPr>
        <w:numPr>
          <w:ilvl w:val="0"/>
          <w:numId w:val="9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  <w:lang w:eastAsia="en-US"/>
        </w:rPr>
      </w:pPr>
      <w:r w:rsidRPr="00C33D66">
        <w:rPr>
          <w:rFonts w:eastAsia="Calibri"/>
          <w:lang w:eastAsia="en-US"/>
        </w:rPr>
        <w:t>Единый сельскохозяйственный налог. В 2024 году поступления налога планир</w:t>
      </w:r>
      <w:r w:rsidRPr="00C33D66">
        <w:rPr>
          <w:rFonts w:eastAsia="Calibri"/>
          <w:lang w:eastAsia="en-US"/>
        </w:rPr>
        <w:t>у</w:t>
      </w:r>
      <w:r w:rsidRPr="00C33D66">
        <w:rPr>
          <w:rFonts w:eastAsia="Calibri"/>
          <w:lang w:eastAsia="en-US"/>
        </w:rPr>
        <w:t>ется с уменьшением на 35% или на 3,2 млн. рублей. Это связано с переплатой налога в 2023 году.</w:t>
      </w:r>
    </w:p>
    <w:p w:rsidR="00C33D66" w:rsidRPr="00C33D66" w:rsidRDefault="00C33D66" w:rsidP="00C33D66">
      <w:pPr>
        <w:numPr>
          <w:ilvl w:val="0"/>
          <w:numId w:val="9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  <w:lang w:eastAsia="en-US"/>
        </w:rPr>
      </w:pPr>
      <w:r w:rsidRPr="00C33D66">
        <w:rPr>
          <w:rFonts w:eastAsia="Calibri"/>
          <w:lang w:eastAsia="en-US"/>
        </w:rPr>
        <w:t xml:space="preserve"> Прочие налоги на совокупный доход. В 2024 г. сумма налога увеличится на  5,5 млн. рублей к уровню 2023 года. В течение прогнозного периода поступление налога остается на уровне 2024 года.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  <w:rPr>
          <w:rFonts w:eastAsia="Calibri"/>
          <w:lang w:eastAsia="en-US"/>
        </w:rPr>
      </w:pPr>
      <w:r w:rsidRPr="00C33D66">
        <w:rPr>
          <w:rFonts w:eastAsia="Calibri"/>
          <w:lang w:eastAsia="en-US"/>
        </w:rPr>
        <w:t>Поступление</w:t>
      </w:r>
      <w:r w:rsidRPr="00C33D66">
        <w:rPr>
          <w:rFonts w:eastAsia="Calibri"/>
          <w:b/>
          <w:i/>
          <w:lang w:eastAsia="en-US"/>
        </w:rPr>
        <w:t xml:space="preserve"> налога на имущество </w:t>
      </w:r>
      <w:r w:rsidRPr="00C33D66">
        <w:rPr>
          <w:rFonts w:eastAsia="Calibri"/>
          <w:lang w:eastAsia="en-US"/>
        </w:rPr>
        <w:t>в 2024 году оценивается в сумме 4,4 млн. ру</w:t>
      </w:r>
      <w:r w:rsidRPr="00C33D66">
        <w:rPr>
          <w:rFonts w:eastAsia="Calibri"/>
          <w:lang w:eastAsia="en-US"/>
        </w:rPr>
        <w:t>б</w:t>
      </w:r>
      <w:r w:rsidRPr="00C33D66">
        <w:rPr>
          <w:rFonts w:eastAsia="Calibri"/>
          <w:lang w:eastAsia="en-US"/>
        </w:rPr>
        <w:t xml:space="preserve">лей с незначительным уменьшением к уровню 2023 года. В прогнозном периоде 2025-2027 гг.  поступление налога останется на уровне 2024 года.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  <w:rPr>
          <w:rFonts w:eastAsia="Calibri"/>
          <w:lang w:eastAsia="en-US"/>
        </w:rPr>
      </w:pPr>
      <w:r w:rsidRPr="00C33D66">
        <w:rPr>
          <w:rFonts w:eastAsia="Calibri"/>
          <w:lang w:eastAsia="en-US"/>
        </w:rPr>
        <w:t xml:space="preserve">Сумма </w:t>
      </w:r>
      <w:r w:rsidRPr="00C33D66">
        <w:rPr>
          <w:rFonts w:eastAsia="Calibri"/>
          <w:b/>
          <w:i/>
          <w:lang w:eastAsia="en-US"/>
        </w:rPr>
        <w:t>земельного нал</w:t>
      </w:r>
      <w:r w:rsidRPr="00C33D66">
        <w:rPr>
          <w:rFonts w:eastAsia="Calibri"/>
          <w:lang w:eastAsia="en-US"/>
        </w:rPr>
        <w:t>ога поступившего в бюджет в 2024 г. оценивается в 13,4 млн. рублей. К уровню 2023 г. снижение составит 8,4%. Снижение поступления земельн</w:t>
      </w:r>
      <w:r w:rsidRPr="00C33D66">
        <w:rPr>
          <w:rFonts w:eastAsia="Calibri"/>
          <w:lang w:eastAsia="en-US"/>
        </w:rPr>
        <w:t>о</w:t>
      </w:r>
      <w:r w:rsidRPr="00C33D66">
        <w:rPr>
          <w:rFonts w:eastAsia="Calibri"/>
          <w:lang w:eastAsia="en-US"/>
        </w:rPr>
        <w:t>го налога связано с уменьшением  кадастровой стоимости земельных участков. В пр</w:t>
      </w:r>
      <w:r w:rsidRPr="00C33D66">
        <w:rPr>
          <w:rFonts w:eastAsia="Calibri"/>
          <w:lang w:eastAsia="en-US"/>
        </w:rPr>
        <w:t>о</w:t>
      </w:r>
      <w:r w:rsidRPr="00C33D66">
        <w:rPr>
          <w:rFonts w:eastAsia="Calibri"/>
          <w:lang w:eastAsia="en-US"/>
        </w:rPr>
        <w:t xml:space="preserve">гнозном периоде  поступления  планируются на уровне 2023, 2024 г. </w:t>
      </w:r>
      <w:proofErr w:type="gramStart"/>
      <w:r w:rsidRPr="00C33D66">
        <w:rPr>
          <w:rFonts w:eastAsia="Calibri"/>
          <w:lang w:eastAsia="en-US"/>
        </w:rPr>
        <w:t>г</w:t>
      </w:r>
      <w:proofErr w:type="gramEnd"/>
      <w:r w:rsidRPr="00C33D66">
        <w:rPr>
          <w:rFonts w:eastAsia="Calibri"/>
          <w:lang w:eastAsia="en-US"/>
        </w:rPr>
        <w:t xml:space="preserve">.    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8"/>
        <w:jc w:val="both"/>
        <w:rPr>
          <w:rFonts w:eastAsia="Calibri"/>
          <w:lang w:eastAsia="en-US"/>
        </w:rPr>
      </w:pPr>
      <w:r w:rsidRPr="00C33D66">
        <w:rPr>
          <w:rFonts w:eastAsia="Calibri"/>
          <w:lang w:eastAsia="en-US"/>
        </w:rPr>
        <w:t>По неналоговым доходам  объем поступлений в 2024 г. составит 40,15 млн. рублей. За счет продажи муниципального имущества и инициативных платежей, к уровню  2023 г. неналоговые доходы увеличились на  4,8 млн. рублей. В прогнозном периоде 2025-2027 г. г. увеличение неналоговых доходов не планируется. Это связано с уменьшением кадас</w:t>
      </w:r>
      <w:r w:rsidRPr="00C33D66">
        <w:rPr>
          <w:rFonts w:eastAsia="Calibri"/>
          <w:lang w:eastAsia="en-US"/>
        </w:rPr>
        <w:t>т</w:t>
      </w:r>
      <w:r w:rsidRPr="00C33D66">
        <w:rPr>
          <w:rFonts w:eastAsia="Calibri"/>
          <w:lang w:eastAsia="en-US"/>
        </w:rPr>
        <w:lastRenderedPageBreak/>
        <w:t>ровой стоимости земельных участков, находящихся в аренде у юридических и физических лиц.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  <w:rPr>
          <w:rFonts w:eastAsia="Calibri"/>
          <w:lang w:eastAsia="en-US"/>
        </w:rPr>
      </w:pPr>
      <w:r w:rsidRPr="00C33D66">
        <w:rPr>
          <w:rFonts w:eastAsia="Calibri"/>
          <w:lang w:eastAsia="en-US"/>
        </w:rPr>
        <w:t xml:space="preserve">  </w:t>
      </w:r>
      <w:r w:rsidRPr="00C33D66">
        <w:rPr>
          <w:rFonts w:eastAsia="Calibri"/>
          <w:b/>
          <w:i/>
          <w:u w:val="single"/>
          <w:lang w:eastAsia="en-US"/>
        </w:rPr>
        <w:t xml:space="preserve">Расходы. </w:t>
      </w:r>
      <w:r w:rsidRPr="00C33D66">
        <w:rPr>
          <w:rFonts w:eastAsia="Calibri"/>
          <w:lang w:eastAsia="en-US"/>
        </w:rPr>
        <w:t>При прогнозировании расходных обязательств на 2024 год, в первую очередь учитывались расходы первоочередного и социального характера, такие как в</w:t>
      </w:r>
      <w:r w:rsidRPr="00C33D66">
        <w:rPr>
          <w:rFonts w:eastAsia="Calibri"/>
          <w:lang w:eastAsia="en-US"/>
        </w:rPr>
        <w:t>ы</w:t>
      </w:r>
      <w:r w:rsidRPr="00C33D66">
        <w:rPr>
          <w:rFonts w:eastAsia="Calibri"/>
          <w:lang w:eastAsia="en-US"/>
        </w:rPr>
        <w:t>плата заработной платы, оплата коммунальных услуг, налоги, а также необходимость в</w:t>
      </w:r>
      <w:r w:rsidRPr="00C33D66">
        <w:rPr>
          <w:rFonts w:eastAsia="Calibri"/>
          <w:lang w:eastAsia="en-US"/>
        </w:rPr>
        <w:t>ы</w:t>
      </w:r>
      <w:r w:rsidRPr="00C33D66">
        <w:rPr>
          <w:rFonts w:eastAsia="Calibri"/>
          <w:lang w:eastAsia="en-US"/>
        </w:rPr>
        <w:t xml:space="preserve">полнения принятых расходных обязательств муниципального образования.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  <w:rPr>
          <w:rFonts w:eastAsia="Calibri"/>
          <w:lang w:eastAsia="en-US"/>
        </w:rPr>
      </w:pPr>
      <w:r w:rsidRPr="00C33D66">
        <w:rPr>
          <w:rFonts w:eastAsia="Calibri"/>
          <w:lang w:eastAsia="en-US"/>
        </w:rPr>
        <w:t>В 2024 году планируется расходов на 924,7 млн. рублей, т.е. наблюдается увелич</w:t>
      </w:r>
      <w:r w:rsidRPr="00C33D66">
        <w:rPr>
          <w:rFonts w:eastAsia="Calibri"/>
          <w:lang w:eastAsia="en-US"/>
        </w:rPr>
        <w:t>е</w:t>
      </w:r>
      <w:r w:rsidRPr="00C33D66">
        <w:rPr>
          <w:rFonts w:eastAsia="Calibri"/>
          <w:lang w:eastAsia="en-US"/>
        </w:rPr>
        <w:t xml:space="preserve">ние расходов к уровню 2023 года на 23,7%.  Превышение расходов над доходами  - 26,7 млн. рублей </w:t>
      </w:r>
      <w:proofErr w:type="gramStart"/>
      <w:r w:rsidRPr="00C33D66">
        <w:rPr>
          <w:rFonts w:eastAsia="Calibri"/>
          <w:lang w:eastAsia="en-US"/>
        </w:rPr>
        <w:t xml:space="preserve">( </w:t>
      </w:r>
      <w:proofErr w:type="gramEnd"/>
      <w:r w:rsidRPr="00C33D66">
        <w:rPr>
          <w:rFonts w:eastAsia="Calibri"/>
          <w:lang w:eastAsia="en-US"/>
        </w:rPr>
        <w:t>или 103%).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  <w:rPr>
          <w:rFonts w:eastAsia="Calibri"/>
          <w:lang w:eastAsia="en-US"/>
        </w:rPr>
      </w:pPr>
      <w:r w:rsidRPr="00C33D66">
        <w:rPr>
          <w:rFonts w:eastAsia="Calibri"/>
          <w:lang w:eastAsia="en-US"/>
        </w:rPr>
        <w:t>Планирование расходов в 2024 году в разрезе статей: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  <w:rPr>
          <w:rFonts w:eastAsia="Calibri"/>
          <w:lang w:eastAsia="en-US"/>
        </w:rPr>
      </w:pPr>
      <w:r w:rsidRPr="00C33D66">
        <w:rPr>
          <w:rFonts w:eastAsia="Calibri"/>
          <w:b/>
          <w:i/>
          <w:lang w:eastAsia="en-US"/>
        </w:rPr>
        <w:t>-«Общегосударственные вопросы».</w:t>
      </w:r>
      <w:r w:rsidRPr="00C33D66">
        <w:rPr>
          <w:rFonts w:eastAsia="Calibri"/>
          <w:lang w:eastAsia="en-US"/>
        </w:rPr>
        <w:t xml:space="preserve"> Расходы в 2024 году запланированы меньше чем в 2023 году и составят 118,68 млн. рублей. Увеличение в 2023 году произошло за счет оплаты судебных решений. В прогнозном периоде 2025-2027 годах расходы на общегос</w:t>
      </w:r>
      <w:r w:rsidRPr="00C33D66">
        <w:rPr>
          <w:rFonts w:eastAsia="Calibri"/>
          <w:lang w:eastAsia="en-US"/>
        </w:rPr>
        <w:t>у</w:t>
      </w:r>
      <w:r w:rsidRPr="00C33D66">
        <w:rPr>
          <w:rFonts w:eastAsia="Calibri"/>
          <w:lang w:eastAsia="en-US"/>
        </w:rPr>
        <w:t>дарственные вопросы запланированы со снижением, так как крупных сумм по судебным решениям не планируется. К концу 2027 г. расходы «Общегосударственные вопросы» с</w:t>
      </w:r>
      <w:r w:rsidRPr="00C33D66">
        <w:rPr>
          <w:rFonts w:eastAsia="Calibri"/>
          <w:lang w:eastAsia="en-US"/>
        </w:rPr>
        <w:t>о</w:t>
      </w:r>
      <w:r w:rsidRPr="00C33D66">
        <w:rPr>
          <w:rFonts w:eastAsia="Calibri"/>
          <w:lang w:eastAsia="en-US"/>
        </w:rPr>
        <w:t xml:space="preserve">ставят 92,4-93,6 млн. рублей.  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  <w:rPr>
          <w:rFonts w:eastAsia="Calibri"/>
          <w:lang w:eastAsia="en-US"/>
        </w:rPr>
      </w:pPr>
      <w:r w:rsidRPr="00C33D66">
        <w:rPr>
          <w:rFonts w:eastAsia="Calibri"/>
          <w:lang w:eastAsia="en-US"/>
        </w:rPr>
        <w:t xml:space="preserve">- </w:t>
      </w:r>
      <w:r w:rsidRPr="00C33D66">
        <w:rPr>
          <w:rFonts w:eastAsia="Calibri"/>
          <w:b/>
          <w:i/>
          <w:lang w:eastAsia="en-US"/>
        </w:rPr>
        <w:t xml:space="preserve">«Национальная оборона». </w:t>
      </w:r>
      <w:r w:rsidRPr="00C33D66">
        <w:rPr>
          <w:rFonts w:eastAsia="Calibri"/>
          <w:lang w:eastAsia="en-US"/>
        </w:rPr>
        <w:t xml:space="preserve"> Расходы в 2024 году планируются в сумме 1,9 млн. рублей, что выше уровня 2023 года на 16,8%, увеличение произошло за счет роста зар</w:t>
      </w:r>
      <w:r w:rsidRPr="00C33D66">
        <w:rPr>
          <w:rFonts w:eastAsia="Calibri"/>
          <w:lang w:eastAsia="en-US"/>
        </w:rPr>
        <w:t>а</w:t>
      </w:r>
      <w:r w:rsidRPr="00C33D66">
        <w:rPr>
          <w:rFonts w:eastAsia="Calibri"/>
          <w:lang w:eastAsia="en-US"/>
        </w:rPr>
        <w:t>ботной платы. В прогнозном периоде 2025-2027 гг. расходы планируются с ростом до 2,5 млн. рублей, это 126,3% к  2024 г.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  <w:rPr>
          <w:rFonts w:eastAsia="Calibri"/>
          <w:lang w:eastAsia="en-US"/>
        </w:rPr>
      </w:pPr>
      <w:r w:rsidRPr="00C33D66">
        <w:rPr>
          <w:rFonts w:eastAsia="Calibri"/>
          <w:b/>
          <w:i/>
          <w:lang w:eastAsia="en-US"/>
        </w:rPr>
        <w:t>- «Национальная безопасность и правоохранительная деятельность».</w:t>
      </w:r>
      <w:r w:rsidRPr="00C33D66">
        <w:rPr>
          <w:rFonts w:eastAsia="Calibri"/>
          <w:lang w:eastAsia="en-US"/>
        </w:rPr>
        <w:t xml:space="preserve"> За счет роста заработной платы в 2024 г.  расходы оцениваются  в сумме 2,5 тыс. рублей,  что выше уровня расходов 2023 года на 116,2%.  В прогнозном периоде 2025-2027 годах ра</w:t>
      </w:r>
      <w:r w:rsidRPr="00C33D66">
        <w:rPr>
          <w:rFonts w:eastAsia="Calibri"/>
          <w:lang w:eastAsia="en-US"/>
        </w:rPr>
        <w:t>с</w:t>
      </w:r>
      <w:r w:rsidRPr="00C33D66">
        <w:rPr>
          <w:rFonts w:eastAsia="Calibri"/>
          <w:lang w:eastAsia="en-US"/>
        </w:rPr>
        <w:t>ходы планируются на уровне 2024 г.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  <w:rPr>
          <w:rFonts w:eastAsia="Calibri"/>
          <w:lang w:eastAsia="en-US"/>
        </w:rPr>
      </w:pPr>
      <w:r w:rsidRPr="00C33D66">
        <w:rPr>
          <w:rFonts w:eastAsia="Calibri"/>
          <w:lang w:eastAsia="en-US"/>
        </w:rPr>
        <w:t>-«</w:t>
      </w:r>
      <w:r w:rsidRPr="00C33D66">
        <w:rPr>
          <w:rFonts w:eastAsia="Calibri"/>
          <w:b/>
          <w:i/>
          <w:lang w:eastAsia="en-US"/>
        </w:rPr>
        <w:t>Национальная экономика».</w:t>
      </w:r>
      <w:r w:rsidRPr="00C33D66">
        <w:rPr>
          <w:rFonts w:eastAsia="Calibri"/>
          <w:lang w:eastAsia="en-US"/>
        </w:rPr>
        <w:t xml:space="preserve"> За счет дополнительного финансирования из краев</w:t>
      </w:r>
      <w:r w:rsidRPr="00C33D66">
        <w:rPr>
          <w:rFonts w:eastAsia="Calibri"/>
          <w:lang w:eastAsia="en-US"/>
        </w:rPr>
        <w:t>о</w:t>
      </w:r>
      <w:r w:rsidRPr="00C33D66">
        <w:rPr>
          <w:rFonts w:eastAsia="Calibri"/>
          <w:lang w:eastAsia="en-US"/>
        </w:rPr>
        <w:t>го бюджета субсидии на проектирование, строительство, реконструкцию, капитальный ремонт и ремонт автомобильных дорог общего пользования местного значения расходы в 2024 году составят  52,4 млн. рублей. Увеличение к уровню  2023 г. -  57,6%.  В прогно</w:t>
      </w:r>
      <w:r w:rsidRPr="00C33D66">
        <w:rPr>
          <w:rFonts w:eastAsia="Calibri"/>
          <w:lang w:eastAsia="en-US"/>
        </w:rPr>
        <w:t>з</w:t>
      </w:r>
      <w:r w:rsidRPr="00C33D66">
        <w:rPr>
          <w:rFonts w:eastAsia="Calibri"/>
          <w:lang w:eastAsia="en-US"/>
        </w:rPr>
        <w:t>ном периоде 2025-2027 годах расходы планируются на уровне 2023 г. 35,3-35,6 млн. ру</w:t>
      </w:r>
      <w:r w:rsidRPr="00C33D66">
        <w:rPr>
          <w:rFonts w:eastAsia="Calibri"/>
          <w:lang w:eastAsia="en-US"/>
        </w:rPr>
        <w:t>б</w:t>
      </w:r>
      <w:r w:rsidRPr="00C33D66">
        <w:rPr>
          <w:rFonts w:eastAsia="Calibri"/>
          <w:lang w:eastAsia="en-US"/>
        </w:rPr>
        <w:t>лей.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rPr>
          <w:rFonts w:eastAsia="Calibri"/>
          <w:lang w:eastAsia="en-US"/>
        </w:rPr>
        <w:t xml:space="preserve">  - «</w:t>
      </w:r>
      <w:r w:rsidRPr="00C33D66">
        <w:rPr>
          <w:rFonts w:eastAsia="Calibri"/>
          <w:b/>
          <w:i/>
          <w:lang w:eastAsia="en-US"/>
        </w:rPr>
        <w:t>Жилищно-коммунальное хозяйство</w:t>
      </w:r>
      <w:r w:rsidRPr="00C33D66">
        <w:rPr>
          <w:rFonts w:eastAsia="Calibri"/>
          <w:lang w:eastAsia="en-US"/>
        </w:rPr>
        <w:t>».  За счет дополнительного финансиров</w:t>
      </w:r>
      <w:r w:rsidRPr="00C33D66">
        <w:rPr>
          <w:rFonts w:eastAsia="Calibri"/>
          <w:lang w:eastAsia="en-US"/>
        </w:rPr>
        <w:t>а</w:t>
      </w:r>
      <w:r w:rsidRPr="00C33D66">
        <w:rPr>
          <w:rFonts w:eastAsia="Calibri"/>
          <w:lang w:eastAsia="en-US"/>
        </w:rPr>
        <w:t>ния из краевого бюджета субсидии на реализацию мероприятий по строительству, реко</w:t>
      </w:r>
      <w:r w:rsidRPr="00C33D66">
        <w:rPr>
          <w:rFonts w:eastAsia="Calibri"/>
          <w:lang w:eastAsia="en-US"/>
        </w:rPr>
        <w:t>н</w:t>
      </w:r>
      <w:r w:rsidRPr="00C33D66">
        <w:rPr>
          <w:rFonts w:eastAsia="Calibri"/>
          <w:lang w:eastAsia="en-US"/>
        </w:rPr>
        <w:t>струкции, ремонту и капитальному ремонту объектов теплоснабжения расходы заплан</w:t>
      </w:r>
      <w:r w:rsidRPr="00C33D66">
        <w:rPr>
          <w:rFonts w:eastAsia="Calibri"/>
          <w:lang w:eastAsia="en-US"/>
        </w:rPr>
        <w:t>и</w:t>
      </w:r>
      <w:r w:rsidRPr="00C33D66">
        <w:rPr>
          <w:rFonts w:eastAsia="Calibri"/>
          <w:lang w:eastAsia="en-US"/>
        </w:rPr>
        <w:t xml:space="preserve">рованы в сумме 55,1 млн. рублей,  увеличение к уровню 2023 г. составило на 43,8 млн. рублей, (или  в 4 р.). В прогнозном периоде 2025-2027 г. расходы планируются на уровне 2023 г. в сумме 11,1 млн. рублей.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rPr>
          <w:b/>
          <w:i/>
        </w:rPr>
        <w:t>-«Образование»</w:t>
      </w:r>
      <w:r w:rsidRPr="00C33D66">
        <w:t>. За счет увеличения заработной платы в сфере образования,  выд</w:t>
      </w:r>
      <w:r w:rsidRPr="00C33D66">
        <w:t>е</w:t>
      </w:r>
      <w:r w:rsidRPr="00C33D66">
        <w:t>ление средств на капитальный ремонт школ в 2024 г. расходы планируется на уровне 601,0 млн. рублей. К уровню 2023 г. рост составляет 24,3% . К концу 2027 г. расходы с</w:t>
      </w:r>
      <w:r w:rsidRPr="00C33D66">
        <w:t>о</w:t>
      </w:r>
      <w:r w:rsidRPr="00C33D66">
        <w:t>ставят 596,6-598,3 млн. рублей, расходы на ремонт объектов образования отсутствуют.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  <w:rPr>
          <w:rFonts w:eastAsia="Calibri"/>
          <w:lang w:eastAsia="en-US"/>
        </w:rPr>
      </w:pPr>
      <w:r w:rsidRPr="00C33D66">
        <w:rPr>
          <w:rFonts w:eastAsia="Calibri"/>
          <w:b/>
          <w:i/>
          <w:lang w:eastAsia="en-US"/>
        </w:rPr>
        <w:t>-«Культура, кинематография</w:t>
      </w:r>
      <w:r w:rsidRPr="00C33D66">
        <w:rPr>
          <w:rFonts w:eastAsia="Calibri"/>
          <w:lang w:eastAsia="en-US"/>
        </w:rPr>
        <w:t xml:space="preserve">». В 2024 г. расходы оцениваются в размере 40,3 млн. рублей, это на 8,5% меньше, чем в 2023 г. </w:t>
      </w:r>
      <w:proofErr w:type="gramStart"/>
      <w:r w:rsidRPr="00C33D66">
        <w:rPr>
          <w:rFonts w:eastAsia="Calibri"/>
          <w:lang w:eastAsia="en-US"/>
        </w:rPr>
        <w:t xml:space="preserve">( </w:t>
      </w:r>
      <w:proofErr w:type="gramEnd"/>
      <w:r w:rsidRPr="00C33D66">
        <w:rPr>
          <w:rFonts w:eastAsia="Calibri"/>
          <w:lang w:eastAsia="en-US"/>
        </w:rPr>
        <w:t>расходы 2023 г. 44,0 млн. рублей).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  <w:rPr>
          <w:rFonts w:eastAsia="Calibri"/>
          <w:lang w:eastAsia="en-US"/>
        </w:rPr>
      </w:pPr>
      <w:r w:rsidRPr="00C33D66">
        <w:rPr>
          <w:rFonts w:eastAsia="Calibri"/>
          <w:lang w:eastAsia="en-US"/>
        </w:rPr>
        <w:t>В прогнозном периоде 2025-2027 гг.  расходы планируются на уровне 2023 г. 43,2-43,4 млн. рублей.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  <w:rPr>
          <w:rFonts w:eastAsia="Calibri"/>
          <w:lang w:eastAsia="en-US"/>
        </w:rPr>
      </w:pPr>
      <w:r w:rsidRPr="00C33D66">
        <w:rPr>
          <w:rFonts w:eastAsia="Calibri"/>
          <w:b/>
          <w:i/>
          <w:lang w:eastAsia="en-US"/>
        </w:rPr>
        <w:lastRenderedPageBreak/>
        <w:t>-«Социальная политика»</w:t>
      </w:r>
      <w:r w:rsidRPr="00C33D66">
        <w:rPr>
          <w:rFonts w:eastAsia="Calibri"/>
          <w:lang w:eastAsia="en-US"/>
        </w:rPr>
        <w:t>. Расходы в 2024 году планируются в сумме 38,5 млн. рублей, что больше расходов 2023 года на 45,1%. В 2024 году расходы увеличились за счет предоставления из бюджета региона иных межбюджетных трансфертов на обеспеч</w:t>
      </w:r>
      <w:r w:rsidRPr="00C33D66">
        <w:rPr>
          <w:rFonts w:eastAsia="Calibri"/>
          <w:lang w:eastAsia="en-US"/>
        </w:rPr>
        <w:t>е</w:t>
      </w:r>
      <w:r w:rsidRPr="00C33D66">
        <w:rPr>
          <w:rFonts w:eastAsia="Calibri"/>
          <w:lang w:eastAsia="en-US"/>
        </w:rPr>
        <w:t>ние расходов, осуществляемые в целях соблюдения предельных (максимальных) индексов изменения размера вносимой гражданами платы за коммунальные услуги. К концу 2027 года прогнозного периода расходы планируется на уровне 31,9-32,1 млн. рублей.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  <w:rPr>
          <w:rFonts w:eastAsia="Calibri"/>
          <w:lang w:eastAsia="en-US"/>
        </w:rPr>
      </w:pPr>
      <w:r w:rsidRPr="00C33D66">
        <w:rPr>
          <w:rFonts w:eastAsia="Calibri"/>
          <w:b/>
          <w:i/>
          <w:lang w:eastAsia="en-US"/>
        </w:rPr>
        <w:t>-«Физическая культура и спорт»</w:t>
      </w:r>
      <w:r w:rsidRPr="00C33D66">
        <w:rPr>
          <w:rFonts w:eastAsia="Calibri"/>
          <w:lang w:eastAsia="en-US"/>
        </w:rPr>
        <w:t xml:space="preserve"> расходы в 2024 году составят 14,2 млн. рублей, что больше расходов 2023 года на 13,4%. Рост произошел за счет увеличения заработной платы. В прогнозном периоде 2025-2027 гг. расходы планируются на уровне 2024 г.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  <w:rPr>
          <w:b/>
        </w:rPr>
      </w:pPr>
      <w:r w:rsidRPr="00C33D66">
        <w:rPr>
          <w:b/>
        </w:rPr>
        <w:t xml:space="preserve">10. Перечень основных проблемных вопросов, сдерживающих социально-экономическое развитие муниципального района.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rPr>
          <w:rFonts w:ascii="Calibri" w:hAnsi="Calibri"/>
        </w:rPr>
        <w:t xml:space="preserve"> </w:t>
      </w:r>
      <w:r w:rsidRPr="00C33D66">
        <w:t>Несмотря на относительно устойчивое социально-экономическое развитие мун</w:t>
      </w:r>
      <w:r w:rsidRPr="00C33D66">
        <w:t>и</w:t>
      </w:r>
      <w:r w:rsidRPr="00C33D66">
        <w:t xml:space="preserve">ципального образования </w:t>
      </w:r>
      <w:proofErr w:type="spellStart"/>
      <w:r w:rsidRPr="00C33D66">
        <w:t>Поспелихинский</w:t>
      </w:r>
      <w:proofErr w:type="spellEnd"/>
      <w:r w:rsidRPr="00C33D66">
        <w:t xml:space="preserve"> район  в последние годы, существует знач</w:t>
      </w:r>
      <w:r w:rsidRPr="00C33D66">
        <w:t>и</w:t>
      </w:r>
      <w:r w:rsidRPr="00C33D66">
        <w:t>тельный ряд проблем, решение которых может быть осуществлено в долгосрочной пе</w:t>
      </w:r>
      <w:r w:rsidRPr="00C33D66">
        <w:t>р</w:t>
      </w:r>
      <w:r w:rsidRPr="00C33D66">
        <w:t xml:space="preserve">спективе. Значительная часть из них обусловлена сложившимися внутренними факторами и рисками в районе.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proofErr w:type="gramStart"/>
      <w:r w:rsidRPr="00C33D66">
        <w:t xml:space="preserve">Так внутренними факторами  </w:t>
      </w:r>
      <w:r w:rsidRPr="00C33D66">
        <w:rPr>
          <w:b/>
          <w:bCs/>
          <w:i/>
          <w:iCs/>
        </w:rPr>
        <w:t>«ограничителей роста»</w:t>
      </w:r>
      <w:r w:rsidRPr="00C33D66">
        <w:t xml:space="preserve"> можно назвать инфрастру</w:t>
      </w:r>
      <w:r w:rsidRPr="00C33D66">
        <w:t>к</w:t>
      </w:r>
      <w:r w:rsidRPr="00C33D66">
        <w:t>турные ограничения, связанные с  низким техническим уровнем автомобильной дорожной сети,   необходимостью обновления инженерной инфраструктуры, нехватка квалифицир</w:t>
      </w:r>
      <w:r w:rsidRPr="00C33D66">
        <w:t>о</w:t>
      </w:r>
      <w:r w:rsidRPr="00C33D66">
        <w:t>ванных кадров по видам экономической деятельности, значительное социальное нераве</w:t>
      </w:r>
      <w:r w:rsidRPr="00C33D66">
        <w:t>н</w:t>
      </w:r>
      <w:r w:rsidRPr="00C33D66">
        <w:t>ство низкий размер средней заработной платы и среднедушевых доходов, что способств</w:t>
      </w:r>
      <w:r w:rsidRPr="00C33D66">
        <w:t>у</w:t>
      </w:r>
      <w:r w:rsidRPr="00C33D66">
        <w:t>ет значительной миграции трудоспособного населения в основном в городскую местность, сокращение численности трудоспособного населения при увеличении населения пенсио</w:t>
      </w:r>
      <w:r w:rsidRPr="00C33D66">
        <w:t>н</w:t>
      </w:r>
      <w:r w:rsidRPr="00C33D66">
        <w:t>ного возраста, что</w:t>
      </w:r>
      <w:proofErr w:type="gramEnd"/>
      <w:r w:rsidRPr="00C33D66">
        <w:t xml:space="preserve"> является следствием недостаточно высокого уровня рождаемости при сохранении высокого уровня смертности.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>Самой серьезной проблемой в развитии муниципального образования является н</w:t>
      </w:r>
      <w:r w:rsidRPr="00C33D66">
        <w:t>е</w:t>
      </w:r>
      <w:r w:rsidRPr="00C33D66">
        <w:t>достаточность финансовых сре</w:t>
      </w:r>
      <w:proofErr w:type="gramStart"/>
      <w:r w:rsidRPr="00C33D66">
        <w:t>дств дл</w:t>
      </w:r>
      <w:proofErr w:type="gramEnd"/>
      <w:r w:rsidRPr="00C33D66">
        <w:t>я полноценного сбалансированного развития мун</w:t>
      </w:r>
      <w:r w:rsidRPr="00C33D66">
        <w:t>и</w:t>
      </w:r>
      <w:r w:rsidRPr="00C33D66">
        <w:t xml:space="preserve">ципального образования </w:t>
      </w:r>
      <w:proofErr w:type="spellStart"/>
      <w:r w:rsidRPr="00C33D66">
        <w:t>Поспелихинский</w:t>
      </w:r>
      <w:proofErr w:type="spellEnd"/>
      <w:r w:rsidRPr="00C33D66">
        <w:t xml:space="preserve"> район.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 xml:space="preserve">В совокупности выделяются в первую очередь </w:t>
      </w:r>
      <w:r w:rsidRPr="00C33D66">
        <w:rPr>
          <w:b/>
          <w:bCs/>
        </w:rPr>
        <w:t>риски,</w:t>
      </w:r>
      <w:r w:rsidRPr="00C33D66">
        <w:t xml:space="preserve"> влияющие на рост муниц</w:t>
      </w:r>
      <w:r w:rsidRPr="00C33D66">
        <w:t>и</w:t>
      </w:r>
      <w:r w:rsidRPr="00C33D66">
        <w:t xml:space="preserve">пального образования, это </w:t>
      </w:r>
      <w:proofErr w:type="gramStart"/>
      <w:r w:rsidRPr="00C33D66">
        <w:t>-р</w:t>
      </w:r>
      <w:proofErr w:type="gramEnd"/>
      <w:r w:rsidRPr="00C33D66">
        <w:t>иск замедления экономического развития, риск недостато</w:t>
      </w:r>
      <w:r w:rsidRPr="00C33D66">
        <w:t>ч</w:t>
      </w:r>
      <w:r w:rsidRPr="00C33D66">
        <w:t>ной инвестиционной привлекательности,  риск снижения доходов населения, риск кадр</w:t>
      </w:r>
      <w:r w:rsidRPr="00C33D66">
        <w:t>о</w:t>
      </w:r>
      <w:r w:rsidRPr="00C33D66">
        <w:t>вой недостаточности (по видам экономической деятельности),  нехватки жизнеобеспеч</w:t>
      </w:r>
      <w:r w:rsidRPr="00C33D66">
        <w:t>и</w:t>
      </w:r>
      <w:r w:rsidRPr="00C33D66">
        <w:t>вающих специалистов,  риск бюджетной несостоятельности.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 xml:space="preserve">Поэтому для дальнейшего </w:t>
      </w:r>
      <w:r w:rsidRPr="00C33D66">
        <w:rPr>
          <w:spacing w:val="2"/>
        </w:rPr>
        <w:t xml:space="preserve">социально-экономического развития муниципального образования </w:t>
      </w:r>
      <w:proofErr w:type="spellStart"/>
      <w:r w:rsidRPr="00C33D66">
        <w:rPr>
          <w:spacing w:val="2"/>
        </w:rPr>
        <w:t>Поспелихинский</w:t>
      </w:r>
      <w:proofErr w:type="spellEnd"/>
      <w:r w:rsidRPr="00C33D66">
        <w:rPr>
          <w:spacing w:val="2"/>
        </w:rPr>
        <w:t xml:space="preserve"> район</w:t>
      </w:r>
      <w:r w:rsidRPr="00C33D66">
        <w:t xml:space="preserve"> </w:t>
      </w:r>
      <w:r w:rsidRPr="00C33D66">
        <w:rPr>
          <w:spacing w:val="2"/>
        </w:rPr>
        <w:t>в среднесрочной перспективе  необходимо прораб</w:t>
      </w:r>
      <w:r w:rsidRPr="00C33D66">
        <w:rPr>
          <w:spacing w:val="2"/>
        </w:rPr>
        <w:t>о</w:t>
      </w:r>
      <w:r w:rsidRPr="00C33D66">
        <w:rPr>
          <w:spacing w:val="2"/>
        </w:rPr>
        <w:t>тать следующие направления</w:t>
      </w:r>
      <w:r w:rsidRPr="00C33D66">
        <w:rPr>
          <w:spacing w:val="-6"/>
        </w:rPr>
        <w:t xml:space="preserve">: создание благоприятных, комфортных условий проживания населения муниципального образования </w:t>
      </w:r>
      <w:proofErr w:type="spellStart"/>
      <w:r w:rsidRPr="00C33D66">
        <w:rPr>
          <w:spacing w:val="-6"/>
        </w:rPr>
        <w:t>Поспелихинский</w:t>
      </w:r>
      <w:proofErr w:type="spellEnd"/>
      <w:r w:rsidRPr="00C33D66">
        <w:rPr>
          <w:spacing w:val="-6"/>
        </w:rPr>
        <w:t xml:space="preserve"> район, сохранение  численности населения района. </w:t>
      </w:r>
      <w:r w:rsidRPr="00C33D66">
        <w:rPr>
          <w:spacing w:val="1"/>
        </w:rPr>
        <w:t>Создание новых рабочих мест и повышение занятости населения. П</w:t>
      </w:r>
      <w:r w:rsidRPr="00C33D66">
        <w:rPr>
          <w:spacing w:val="1"/>
        </w:rPr>
        <w:t>о</w:t>
      </w:r>
      <w:r w:rsidRPr="00C33D66">
        <w:rPr>
          <w:spacing w:val="1"/>
        </w:rPr>
        <w:t xml:space="preserve">вышение уровня оплаты труда и ее легализация во всех отраслях экономики. </w:t>
      </w:r>
      <w:r w:rsidRPr="00C33D66">
        <w:rPr>
          <w:spacing w:val="4"/>
        </w:rPr>
        <w:t xml:space="preserve">Увеличение доходной базы бюджета района и </w:t>
      </w:r>
      <w:r w:rsidRPr="00C33D66">
        <w:rPr>
          <w:spacing w:val="1"/>
        </w:rPr>
        <w:t xml:space="preserve">сельских поселений. </w:t>
      </w:r>
    </w:p>
    <w:p w:rsidR="00C33D66" w:rsidRPr="00C33D66" w:rsidRDefault="00C33D66" w:rsidP="00C33D66">
      <w:pPr>
        <w:tabs>
          <w:tab w:val="left" w:pos="5026"/>
        </w:tabs>
        <w:spacing w:line="276" w:lineRule="auto"/>
        <w:ind w:firstLine="709"/>
        <w:jc w:val="both"/>
      </w:pPr>
      <w:r w:rsidRPr="00C33D66">
        <w:t xml:space="preserve"> </w:t>
      </w:r>
      <w:r w:rsidRPr="00C33D66">
        <w:rPr>
          <w:spacing w:val="5"/>
        </w:rPr>
        <w:t>Развитие социальной сферы</w:t>
      </w:r>
      <w:r w:rsidRPr="00C33D66">
        <w:rPr>
          <w:spacing w:val="1"/>
        </w:rPr>
        <w:t>: образования, культуры и других  отраслей бюдже</w:t>
      </w:r>
      <w:r w:rsidRPr="00C33D66">
        <w:rPr>
          <w:spacing w:val="1"/>
        </w:rPr>
        <w:t>т</w:t>
      </w:r>
      <w:r w:rsidRPr="00C33D66">
        <w:rPr>
          <w:spacing w:val="1"/>
        </w:rPr>
        <w:t xml:space="preserve">ной сферы. Развитие материальной базы ЖКХ, </w:t>
      </w:r>
      <w:r w:rsidRPr="00C33D66">
        <w:rPr>
          <w:spacing w:val="5"/>
        </w:rPr>
        <w:t xml:space="preserve"> строительство и </w:t>
      </w:r>
      <w:r w:rsidRPr="00C33D66">
        <w:rPr>
          <w:spacing w:val="2"/>
        </w:rPr>
        <w:t>реконструкция вод</w:t>
      </w:r>
      <w:r w:rsidRPr="00C33D66">
        <w:rPr>
          <w:spacing w:val="2"/>
        </w:rPr>
        <w:t>о</w:t>
      </w:r>
      <w:r w:rsidRPr="00C33D66">
        <w:rPr>
          <w:spacing w:val="2"/>
        </w:rPr>
        <w:t xml:space="preserve">проводных сетей, строительство и ремонт дорог с твердым покрытием, ремонт </w:t>
      </w:r>
      <w:r w:rsidRPr="00C33D66">
        <w:t xml:space="preserve">объектов бюджетной сферы, благоустройство населенных пунктов. </w:t>
      </w:r>
    </w:p>
    <w:p w:rsidR="00C33D66" w:rsidRDefault="00C33D66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1E2260" w:rsidRPr="001E2260" w:rsidRDefault="001E2260" w:rsidP="001E2260">
      <w:pPr>
        <w:jc w:val="center"/>
        <w:rPr>
          <w:sz w:val="28"/>
          <w:szCs w:val="28"/>
        </w:rPr>
      </w:pPr>
      <w:r w:rsidRPr="001E2260">
        <w:rPr>
          <w:sz w:val="28"/>
          <w:szCs w:val="28"/>
        </w:rPr>
        <w:lastRenderedPageBreak/>
        <w:t>АДМИНИСТРАЦИЯ ПОСПЕЛИХИНСКОГО РАЙОНА</w:t>
      </w:r>
    </w:p>
    <w:p w:rsidR="001E2260" w:rsidRPr="001E2260" w:rsidRDefault="001E2260" w:rsidP="001E2260">
      <w:pPr>
        <w:jc w:val="center"/>
        <w:rPr>
          <w:sz w:val="28"/>
          <w:szCs w:val="28"/>
        </w:rPr>
      </w:pPr>
      <w:r w:rsidRPr="001E2260">
        <w:rPr>
          <w:sz w:val="28"/>
          <w:szCs w:val="28"/>
        </w:rPr>
        <w:t>АЛТАЙСКОГО КРАЯ</w:t>
      </w:r>
    </w:p>
    <w:p w:rsidR="001E2260" w:rsidRPr="001E2260" w:rsidRDefault="001E2260" w:rsidP="001E2260">
      <w:pPr>
        <w:jc w:val="center"/>
        <w:rPr>
          <w:sz w:val="28"/>
          <w:szCs w:val="20"/>
        </w:rPr>
      </w:pPr>
    </w:p>
    <w:p w:rsidR="001E2260" w:rsidRPr="001E2260" w:rsidRDefault="001E2260" w:rsidP="001E2260">
      <w:pPr>
        <w:jc w:val="center"/>
        <w:rPr>
          <w:sz w:val="28"/>
          <w:szCs w:val="20"/>
        </w:rPr>
      </w:pPr>
    </w:p>
    <w:p w:rsidR="001E2260" w:rsidRPr="001E2260" w:rsidRDefault="001E2260" w:rsidP="001E2260">
      <w:pPr>
        <w:jc w:val="center"/>
        <w:rPr>
          <w:sz w:val="28"/>
          <w:szCs w:val="20"/>
        </w:rPr>
      </w:pPr>
      <w:r w:rsidRPr="001E2260">
        <w:rPr>
          <w:sz w:val="28"/>
          <w:szCs w:val="20"/>
        </w:rPr>
        <w:t>ПОСТАНОВЛЕНИЕ</w:t>
      </w:r>
    </w:p>
    <w:p w:rsidR="001E2260" w:rsidRPr="001E2260" w:rsidRDefault="001E2260" w:rsidP="001E2260">
      <w:pPr>
        <w:jc w:val="center"/>
        <w:rPr>
          <w:sz w:val="28"/>
          <w:szCs w:val="20"/>
        </w:rPr>
      </w:pPr>
    </w:p>
    <w:p w:rsidR="001E2260" w:rsidRPr="001E2260" w:rsidRDefault="001E2260" w:rsidP="001E2260">
      <w:pPr>
        <w:jc w:val="center"/>
        <w:rPr>
          <w:sz w:val="28"/>
          <w:szCs w:val="20"/>
        </w:rPr>
      </w:pPr>
    </w:p>
    <w:p w:rsidR="001E2260" w:rsidRPr="001E2260" w:rsidRDefault="001E2260" w:rsidP="001E2260">
      <w:pPr>
        <w:rPr>
          <w:sz w:val="28"/>
          <w:szCs w:val="20"/>
        </w:rPr>
      </w:pPr>
      <w:r w:rsidRPr="001E2260">
        <w:rPr>
          <w:sz w:val="28"/>
          <w:szCs w:val="20"/>
        </w:rPr>
        <w:t xml:space="preserve">05.11.2024                     </w:t>
      </w:r>
      <w:r w:rsidRPr="001E2260">
        <w:rPr>
          <w:sz w:val="28"/>
          <w:szCs w:val="20"/>
        </w:rPr>
        <w:tab/>
        <w:t xml:space="preserve">                                                                            № 555</w:t>
      </w:r>
    </w:p>
    <w:p w:rsidR="001E2260" w:rsidRPr="001E2260" w:rsidRDefault="001E2260" w:rsidP="001E2260">
      <w:pPr>
        <w:jc w:val="center"/>
        <w:rPr>
          <w:sz w:val="28"/>
          <w:szCs w:val="20"/>
        </w:rPr>
      </w:pPr>
      <w:proofErr w:type="gramStart"/>
      <w:r w:rsidRPr="001E2260">
        <w:rPr>
          <w:sz w:val="28"/>
          <w:szCs w:val="20"/>
        </w:rPr>
        <w:t>с</w:t>
      </w:r>
      <w:proofErr w:type="gramEnd"/>
      <w:r w:rsidRPr="001E2260">
        <w:rPr>
          <w:sz w:val="28"/>
          <w:szCs w:val="20"/>
        </w:rPr>
        <w:t>. Поспелиха</w:t>
      </w:r>
    </w:p>
    <w:p w:rsidR="001E2260" w:rsidRPr="001E2260" w:rsidRDefault="001E2260" w:rsidP="001E2260">
      <w:pPr>
        <w:jc w:val="center"/>
        <w:rPr>
          <w:sz w:val="28"/>
          <w:szCs w:val="20"/>
        </w:rPr>
      </w:pPr>
    </w:p>
    <w:p w:rsidR="001E2260" w:rsidRPr="001E2260" w:rsidRDefault="001E2260" w:rsidP="001E2260">
      <w:pPr>
        <w:jc w:val="center"/>
        <w:rPr>
          <w:sz w:val="28"/>
          <w:szCs w:val="20"/>
        </w:rPr>
      </w:pPr>
    </w:p>
    <w:p w:rsidR="001E2260" w:rsidRPr="001E2260" w:rsidRDefault="001E2260" w:rsidP="001E2260">
      <w:pPr>
        <w:tabs>
          <w:tab w:val="left" w:pos="4536"/>
        </w:tabs>
        <w:spacing w:after="120"/>
        <w:ind w:right="4818"/>
        <w:jc w:val="both"/>
        <w:rPr>
          <w:sz w:val="28"/>
          <w:szCs w:val="28"/>
        </w:rPr>
      </w:pPr>
      <w:r w:rsidRPr="001E2260">
        <w:rPr>
          <w:sz w:val="28"/>
          <w:szCs w:val="28"/>
        </w:rPr>
        <w:t xml:space="preserve">О признании </w:t>
      </w:r>
      <w:proofErr w:type="gramStart"/>
      <w:r w:rsidRPr="001E2260">
        <w:rPr>
          <w:sz w:val="28"/>
          <w:szCs w:val="28"/>
        </w:rPr>
        <w:t>утратившим</w:t>
      </w:r>
      <w:proofErr w:type="gramEnd"/>
      <w:r w:rsidRPr="001E2260">
        <w:rPr>
          <w:sz w:val="28"/>
          <w:szCs w:val="28"/>
        </w:rPr>
        <w:t xml:space="preserve"> силу п</w:t>
      </w:r>
      <w:r w:rsidRPr="001E2260">
        <w:rPr>
          <w:sz w:val="28"/>
          <w:szCs w:val="28"/>
        </w:rPr>
        <w:t>о</w:t>
      </w:r>
      <w:r w:rsidRPr="001E2260">
        <w:rPr>
          <w:sz w:val="28"/>
          <w:szCs w:val="28"/>
        </w:rPr>
        <w:t>становления Администрации района от 10.06.2016 № 350</w:t>
      </w:r>
    </w:p>
    <w:p w:rsidR="001E2260" w:rsidRPr="001E2260" w:rsidRDefault="001E2260" w:rsidP="001E2260">
      <w:pPr>
        <w:tabs>
          <w:tab w:val="left" w:pos="4536"/>
        </w:tabs>
        <w:spacing w:after="120"/>
        <w:ind w:right="4818"/>
        <w:jc w:val="both"/>
        <w:rPr>
          <w:sz w:val="28"/>
          <w:szCs w:val="28"/>
        </w:rPr>
      </w:pPr>
    </w:p>
    <w:p w:rsidR="001E2260" w:rsidRPr="001E2260" w:rsidRDefault="001E2260" w:rsidP="001E2260">
      <w:pPr>
        <w:keepNext/>
        <w:keepLines/>
        <w:spacing w:after="10"/>
        <w:ind w:firstLine="708"/>
        <w:jc w:val="both"/>
        <w:outlineLvl w:val="0"/>
        <w:rPr>
          <w:sz w:val="28"/>
          <w:szCs w:val="28"/>
        </w:rPr>
      </w:pPr>
      <w:r w:rsidRPr="001E2260">
        <w:rPr>
          <w:sz w:val="28"/>
          <w:szCs w:val="28"/>
        </w:rPr>
        <w:t>В связи с принятием постановление Администрации района от 15.04.2024 № 186 «</w:t>
      </w:r>
      <w:r w:rsidRPr="001E2260">
        <w:rPr>
          <w:color w:val="000000"/>
          <w:sz w:val="28"/>
          <w:szCs w:val="28"/>
          <w:lang w:eastAsia="en-US"/>
        </w:rPr>
        <w:t>О принятии мер по предупреждению коррупции в Адм</w:t>
      </w:r>
      <w:r w:rsidRPr="001E2260">
        <w:rPr>
          <w:color w:val="000000"/>
          <w:sz w:val="28"/>
          <w:szCs w:val="28"/>
          <w:lang w:eastAsia="en-US"/>
        </w:rPr>
        <w:t>и</w:t>
      </w:r>
      <w:r w:rsidRPr="001E2260">
        <w:rPr>
          <w:color w:val="000000"/>
          <w:sz w:val="28"/>
          <w:szCs w:val="28"/>
          <w:lang w:eastAsia="en-US"/>
        </w:rPr>
        <w:t>нистрации Поспелихинского района Алтайского края</w:t>
      </w:r>
      <w:r w:rsidRPr="001E2260">
        <w:rPr>
          <w:sz w:val="28"/>
          <w:szCs w:val="28"/>
        </w:rPr>
        <w:t>», ПОСТАНОВЛЯЮ:</w:t>
      </w:r>
    </w:p>
    <w:p w:rsidR="001E2260" w:rsidRPr="001E2260" w:rsidRDefault="001E2260" w:rsidP="001E2260">
      <w:pPr>
        <w:ind w:firstLine="708"/>
        <w:jc w:val="both"/>
        <w:rPr>
          <w:spacing w:val="-1"/>
          <w:sz w:val="28"/>
          <w:szCs w:val="28"/>
        </w:rPr>
      </w:pPr>
      <w:r w:rsidRPr="001E2260">
        <w:rPr>
          <w:sz w:val="28"/>
          <w:szCs w:val="28"/>
        </w:rPr>
        <w:t>1. Постановление Администрации района от 10.06.2016 № 350 «Об утверждении Положения о порядке сообщения муниципальными служащими Администрации Поспелихинского района Алтайского края о возникновении личной заинтересованности при исполнении должностных обязанностей, к</w:t>
      </w:r>
      <w:r w:rsidRPr="001E2260">
        <w:rPr>
          <w:sz w:val="28"/>
          <w:szCs w:val="28"/>
        </w:rPr>
        <w:t>о</w:t>
      </w:r>
      <w:r w:rsidRPr="001E2260">
        <w:rPr>
          <w:sz w:val="28"/>
          <w:szCs w:val="28"/>
        </w:rPr>
        <w:t>торая приводит или может привести к конфликту интересов»</w:t>
      </w:r>
      <w:r w:rsidRPr="001E2260">
        <w:rPr>
          <w:spacing w:val="-1"/>
          <w:sz w:val="28"/>
          <w:szCs w:val="28"/>
        </w:rPr>
        <w:t xml:space="preserve"> признать утр</w:t>
      </w:r>
      <w:r w:rsidRPr="001E2260">
        <w:rPr>
          <w:spacing w:val="-1"/>
          <w:sz w:val="28"/>
          <w:szCs w:val="28"/>
        </w:rPr>
        <w:t>а</w:t>
      </w:r>
      <w:r w:rsidRPr="001E2260">
        <w:rPr>
          <w:spacing w:val="-1"/>
          <w:sz w:val="28"/>
          <w:szCs w:val="28"/>
        </w:rPr>
        <w:t>тившим силу.</w:t>
      </w:r>
    </w:p>
    <w:p w:rsidR="001E2260" w:rsidRPr="001E2260" w:rsidRDefault="001E2260" w:rsidP="001E2260">
      <w:pPr>
        <w:jc w:val="both"/>
        <w:rPr>
          <w:sz w:val="28"/>
          <w:szCs w:val="28"/>
        </w:rPr>
      </w:pPr>
    </w:p>
    <w:p w:rsidR="001E2260" w:rsidRPr="001E2260" w:rsidRDefault="001E2260" w:rsidP="001E2260">
      <w:pPr>
        <w:rPr>
          <w:sz w:val="28"/>
          <w:szCs w:val="28"/>
        </w:rPr>
      </w:pPr>
    </w:p>
    <w:p w:rsidR="001E2260" w:rsidRPr="001E2260" w:rsidRDefault="001E2260" w:rsidP="001E2260">
      <w:pPr>
        <w:rPr>
          <w:sz w:val="28"/>
          <w:szCs w:val="28"/>
        </w:rPr>
      </w:pPr>
      <w:r w:rsidRPr="001E2260">
        <w:rPr>
          <w:sz w:val="28"/>
          <w:szCs w:val="28"/>
        </w:rPr>
        <w:t>Глава района</w:t>
      </w:r>
      <w:r w:rsidRPr="001E2260">
        <w:rPr>
          <w:sz w:val="28"/>
          <w:szCs w:val="28"/>
        </w:rPr>
        <w:tab/>
      </w:r>
      <w:r w:rsidRPr="001E2260">
        <w:rPr>
          <w:sz w:val="28"/>
          <w:szCs w:val="28"/>
        </w:rPr>
        <w:tab/>
      </w:r>
      <w:r w:rsidRPr="001E2260">
        <w:rPr>
          <w:sz w:val="28"/>
          <w:szCs w:val="28"/>
        </w:rPr>
        <w:tab/>
      </w:r>
      <w:r w:rsidRPr="001E2260">
        <w:rPr>
          <w:sz w:val="28"/>
          <w:szCs w:val="28"/>
        </w:rPr>
        <w:tab/>
      </w:r>
      <w:r w:rsidRPr="001E2260">
        <w:rPr>
          <w:sz w:val="28"/>
          <w:szCs w:val="28"/>
        </w:rPr>
        <w:tab/>
      </w:r>
      <w:r w:rsidRPr="001E2260">
        <w:rPr>
          <w:sz w:val="28"/>
          <w:szCs w:val="28"/>
        </w:rPr>
        <w:tab/>
      </w:r>
      <w:r w:rsidRPr="001E2260">
        <w:rPr>
          <w:sz w:val="28"/>
          <w:szCs w:val="28"/>
        </w:rPr>
        <w:tab/>
      </w:r>
      <w:r w:rsidRPr="001E2260">
        <w:rPr>
          <w:sz w:val="28"/>
          <w:szCs w:val="28"/>
        </w:rPr>
        <w:tab/>
        <w:t xml:space="preserve">      И.А. Башмаков</w:t>
      </w:r>
    </w:p>
    <w:p w:rsidR="001E2260" w:rsidRPr="001E2260" w:rsidRDefault="001E2260" w:rsidP="001E2260">
      <w:pPr>
        <w:rPr>
          <w:sz w:val="28"/>
          <w:szCs w:val="28"/>
        </w:rPr>
      </w:pPr>
    </w:p>
    <w:p w:rsidR="001E2260" w:rsidRPr="001E2260" w:rsidRDefault="001E2260" w:rsidP="001E2260">
      <w:pPr>
        <w:rPr>
          <w:sz w:val="28"/>
          <w:szCs w:val="28"/>
        </w:rPr>
      </w:pPr>
    </w:p>
    <w:p w:rsidR="001E2260" w:rsidRPr="001E2260" w:rsidRDefault="001E2260" w:rsidP="001E2260">
      <w:pPr>
        <w:rPr>
          <w:sz w:val="28"/>
          <w:szCs w:val="28"/>
        </w:rPr>
      </w:pPr>
    </w:p>
    <w:p w:rsidR="001E2260" w:rsidRPr="001E2260" w:rsidRDefault="001E2260" w:rsidP="001E2260">
      <w:pPr>
        <w:rPr>
          <w:sz w:val="28"/>
          <w:szCs w:val="28"/>
        </w:rPr>
      </w:pPr>
    </w:p>
    <w:p w:rsidR="001E2260" w:rsidRPr="001E2260" w:rsidRDefault="001E2260" w:rsidP="001E2260">
      <w:pPr>
        <w:rPr>
          <w:sz w:val="28"/>
          <w:szCs w:val="28"/>
        </w:rPr>
      </w:pPr>
    </w:p>
    <w:p w:rsidR="001E2260" w:rsidRPr="001E2260" w:rsidRDefault="001E2260" w:rsidP="001E2260">
      <w:pPr>
        <w:rPr>
          <w:sz w:val="28"/>
          <w:szCs w:val="28"/>
        </w:rPr>
      </w:pPr>
    </w:p>
    <w:p w:rsidR="001E2260" w:rsidRPr="001E2260" w:rsidRDefault="001E2260" w:rsidP="001E2260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br w:type="page"/>
      </w:r>
      <w:r w:rsidRPr="001E2260">
        <w:rPr>
          <w:sz w:val="28"/>
          <w:szCs w:val="28"/>
        </w:rPr>
        <w:lastRenderedPageBreak/>
        <w:t>АДМИНИСТРАЦИЯ ПОСПЕЛИХИНСКОГО РАЙОНА</w:t>
      </w:r>
    </w:p>
    <w:p w:rsidR="001E2260" w:rsidRPr="001E2260" w:rsidRDefault="001E2260" w:rsidP="001E2260">
      <w:pPr>
        <w:keepNext/>
        <w:jc w:val="center"/>
        <w:outlineLvl w:val="0"/>
        <w:rPr>
          <w:bCs/>
          <w:sz w:val="28"/>
          <w:szCs w:val="28"/>
        </w:rPr>
      </w:pPr>
      <w:r w:rsidRPr="001E2260">
        <w:rPr>
          <w:bCs/>
          <w:sz w:val="28"/>
          <w:szCs w:val="28"/>
        </w:rPr>
        <w:t>АЛТАЙСКОГО КРАЯ</w:t>
      </w:r>
    </w:p>
    <w:p w:rsidR="001E2260" w:rsidRPr="001E2260" w:rsidRDefault="001E2260" w:rsidP="001E2260">
      <w:pPr>
        <w:jc w:val="center"/>
        <w:rPr>
          <w:sz w:val="28"/>
          <w:szCs w:val="28"/>
        </w:rPr>
      </w:pPr>
    </w:p>
    <w:p w:rsidR="001E2260" w:rsidRPr="001E2260" w:rsidRDefault="001E2260" w:rsidP="001E2260">
      <w:pPr>
        <w:jc w:val="center"/>
        <w:rPr>
          <w:sz w:val="28"/>
          <w:szCs w:val="28"/>
        </w:rPr>
      </w:pPr>
    </w:p>
    <w:p w:rsidR="001E2260" w:rsidRPr="001E2260" w:rsidRDefault="001E2260" w:rsidP="001E2260">
      <w:pPr>
        <w:jc w:val="center"/>
        <w:rPr>
          <w:sz w:val="28"/>
          <w:szCs w:val="28"/>
        </w:rPr>
      </w:pPr>
      <w:r w:rsidRPr="001E2260">
        <w:rPr>
          <w:sz w:val="28"/>
          <w:szCs w:val="28"/>
        </w:rPr>
        <w:t>ПОСТАНОВЛЕНИЕ</w:t>
      </w:r>
    </w:p>
    <w:p w:rsidR="001E2260" w:rsidRPr="001E2260" w:rsidRDefault="001E2260" w:rsidP="001E2260">
      <w:pPr>
        <w:jc w:val="center"/>
        <w:rPr>
          <w:sz w:val="28"/>
          <w:szCs w:val="28"/>
        </w:rPr>
      </w:pPr>
    </w:p>
    <w:p w:rsidR="001E2260" w:rsidRPr="001E2260" w:rsidRDefault="001E2260" w:rsidP="001E2260">
      <w:pPr>
        <w:jc w:val="center"/>
        <w:rPr>
          <w:sz w:val="27"/>
          <w:szCs w:val="27"/>
        </w:rPr>
      </w:pPr>
    </w:p>
    <w:p w:rsidR="001E2260" w:rsidRPr="001E2260" w:rsidRDefault="001E2260" w:rsidP="001E2260">
      <w:pPr>
        <w:tabs>
          <w:tab w:val="left" w:pos="10206"/>
        </w:tabs>
        <w:rPr>
          <w:sz w:val="27"/>
          <w:szCs w:val="27"/>
        </w:rPr>
      </w:pPr>
      <w:r w:rsidRPr="001E2260">
        <w:rPr>
          <w:sz w:val="27"/>
          <w:szCs w:val="27"/>
        </w:rPr>
        <w:t>19.11.2024                                                                                                        № 610</w:t>
      </w:r>
    </w:p>
    <w:p w:rsidR="001E2260" w:rsidRPr="001E2260" w:rsidRDefault="001E2260" w:rsidP="001E2260">
      <w:pPr>
        <w:tabs>
          <w:tab w:val="left" w:pos="10206"/>
        </w:tabs>
        <w:jc w:val="center"/>
        <w:rPr>
          <w:sz w:val="28"/>
          <w:szCs w:val="28"/>
        </w:rPr>
      </w:pPr>
      <w:proofErr w:type="gramStart"/>
      <w:r w:rsidRPr="001E2260">
        <w:rPr>
          <w:sz w:val="28"/>
          <w:szCs w:val="28"/>
        </w:rPr>
        <w:t>с</w:t>
      </w:r>
      <w:proofErr w:type="gramEnd"/>
      <w:r w:rsidRPr="001E2260">
        <w:rPr>
          <w:sz w:val="28"/>
          <w:szCs w:val="28"/>
        </w:rPr>
        <w:t>. Поспелиха</w:t>
      </w:r>
    </w:p>
    <w:p w:rsidR="001E2260" w:rsidRPr="001E2260" w:rsidRDefault="001E2260" w:rsidP="001E2260">
      <w:pPr>
        <w:rPr>
          <w:sz w:val="27"/>
          <w:szCs w:val="27"/>
        </w:rPr>
      </w:pPr>
    </w:p>
    <w:p w:rsidR="001E2260" w:rsidRPr="001E2260" w:rsidRDefault="001E2260" w:rsidP="001E2260">
      <w:pPr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1E2260" w:rsidRPr="001E2260" w:rsidTr="008B572F">
        <w:tc>
          <w:tcPr>
            <w:tcW w:w="4644" w:type="dxa"/>
            <w:shd w:val="clear" w:color="auto" w:fill="auto"/>
          </w:tcPr>
          <w:p w:rsidR="001E2260" w:rsidRPr="001E2260" w:rsidRDefault="001E2260" w:rsidP="001E2260">
            <w:pPr>
              <w:jc w:val="both"/>
              <w:rPr>
                <w:sz w:val="28"/>
                <w:szCs w:val="28"/>
              </w:rPr>
            </w:pPr>
            <w:r w:rsidRPr="001E2260">
              <w:rPr>
                <w:sz w:val="28"/>
                <w:szCs w:val="28"/>
              </w:rPr>
              <w:t>О внесении изменений в постано</w:t>
            </w:r>
            <w:r w:rsidRPr="001E2260">
              <w:rPr>
                <w:sz w:val="28"/>
                <w:szCs w:val="28"/>
              </w:rPr>
              <w:t>в</w:t>
            </w:r>
            <w:r w:rsidRPr="001E2260">
              <w:rPr>
                <w:sz w:val="28"/>
                <w:szCs w:val="28"/>
              </w:rPr>
              <w:t xml:space="preserve">ление Администрации района от 09.02.2022 № 48 </w:t>
            </w:r>
          </w:p>
        </w:tc>
      </w:tr>
    </w:tbl>
    <w:p w:rsidR="001E2260" w:rsidRPr="001E2260" w:rsidRDefault="001E2260" w:rsidP="001E2260">
      <w:pPr>
        <w:jc w:val="both"/>
        <w:rPr>
          <w:sz w:val="28"/>
          <w:szCs w:val="28"/>
        </w:rPr>
      </w:pPr>
    </w:p>
    <w:p w:rsidR="001E2260" w:rsidRPr="001E2260" w:rsidRDefault="001E2260" w:rsidP="001E2260">
      <w:pPr>
        <w:jc w:val="both"/>
        <w:rPr>
          <w:sz w:val="28"/>
          <w:szCs w:val="28"/>
        </w:rPr>
      </w:pPr>
    </w:p>
    <w:p w:rsidR="001E2260" w:rsidRPr="001E2260" w:rsidRDefault="001E2260" w:rsidP="001E2260">
      <w:pPr>
        <w:ind w:firstLine="720"/>
        <w:jc w:val="both"/>
        <w:rPr>
          <w:sz w:val="28"/>
          <w:szCs w:val="28"/>
        </w:rPr>
      </w:pPr>
      <w:proofErr w:type="gramStart"/>
      <w:r w:rsidRPr="001E2260">
        <w:rPr>
          <w:sz w:val="28"/>
          <w:szCs w:val="28"/>
        </w:rPr>
        <w:t>В соответствии с Трудовым кодексом Российской Федерации, Пост</w:t>
      </w:r>
      <w:r w:rsidRPr="001E2260">
        <w:rPr>
          <w:sz w:val="28"/>
          <w:szCs w:val="28"/>
        </w:rPr>
        <w:t>а</w:t>
      </w:r>
      <w:r w:rsidRPr="001E2260">
        <w:rPr>
          <w:sz w:val="28"/>
          <w:szCs w:val="28"/>
        </w:rPr>
        <w:t>новлением Правительства Российской Федерации от 16.03.2000 № 234 «О порядке заключения трудовых договоров и аттестации руководителей фед</w:t>
      </w:r>
      <w:r w:rsidRPr="001E2260">
        <w:rPr>
          <w:sz w:val="28"/>
          <w:szCs w:val="28"/>
        </w:rPr>
        <w:t>е</w:t>
      </w:r>
      <w:r w:rsidRPr="001E2260">
        <w:rPr>
          <w:sz w:val="28"/>
          <w:szCs w:val="28"/>
        </w:rPr>
        <w:t>ральных государственных унитарных предприятий», Федеральным законом от 14.11.2002 года № 161-ФЗ «О государственных и муниципальных унита</w:t>
      </w:r>
      <w:r w:rsidRPr="001E2260">
        <w:rPr>
          <w:sz w:val="28"/>
          <w:szCs w:val="28"/>
        </w:rPr>
        <w:t>р</w:t>
      </w:r>
      <w:r w:rsidRPr="001E2260">
        <w:rPr>
          <w:sz w:val="28"/>
          <w:szCs w:val="28"/>
        </w:rPr>
        <w:t>ных предприятиях», в целях совершенствования управления муниципальн</w:t>
      </w:r>
      <w:r w:rsidRPr="001E2260">
        <w:rPr>
          <w:sz w:val="28"/>
          <w:szCs w:val="28"/>
        </w:rPr>
        <w:t>ы</w:t>
      </w:r>
      <w:r w:rsidRPr="001E2260">
        <w:rPr>
          <w:sz w:val="28"/>
          <w:szCs w:val="28"/>
        </w:rPr>
        <w:t>ми унитарными  предприятиями, повышения эффективности их работы, а также повышения ответственности руководителей муниципальных унита</w:t>
      </w:r>
      <w:r w:rsidRPr="001E2260">
        <w:rPr>
          <w:sz w:val="28"/>
          <w:szCs w:val="28"/>
        </w:rPr>
        <w:t>р</w:t>
      </w:r>
      <w:r w:rsidRPr="001E2260">
        <w:rPr>
          <w:sz w:val="28"/>
          <w:szCs w:val="28"/>
        </w:rPr>
        <w:t>ных (казенных) предприятий, ПОСТАНОВЛЯЮ:</w:t>
      </w:r>
      <w:proofErr w:type="gramEnd"/>
    </w:p>
    <w:p w:rsidR="001E2260" w:rsidRPr="001E2260" w:rsidRDefault="001E2260" w:rsidP="001E2260">
      <w:pPr>
        <w:ind w:firstLine="708"/>
        <w:jc w:val="both"/>
        <w:rPr>
          <w:color w:val="000000"/>
          <w:sz w:val="28"/>
          <w:szCs w:val="28"/>
        </w:rPr>
      </w:pPr>
      <w:r w:rsidRPr="001E2260">
        <w:rPr>
          <w:color w:val="000000"/>
          <w:sz w:val="28"/>
          <w:szCs w:val="28"/>
        </w:rPr>
        <w:t>1. Внести в постановление Администрации района от 09.02.2022 № 48 «Об утверждении Положения о проведении конкурса на замещение должн</w:t>
      </w:r>
      <w:r w:rsidRPr="001E2260">
        <w:rPr>
          <w:color w:val="000000"/>
          <w:sz w:val="28"/>
          <w:szCs w:val="28"/>
        </w:rPr>
        <w:t>о</w:t>
      </w:r>
      <w:r w:rsidRPr="001E2260">
        <w:rPr>
          <w:color w:val="000000"/>
          <w:sz w:val="28"/>
          <w:szCs w:val="28"/>
        </w:rPr>
        <w:t>сти руководителя муниципального унитарного (казенного) предприятия» следующие изменения:</w:t>
      </w:r>
    </w:p>
    <w:p w:rsidR="001E2260" w:rsidRPr="001E2260" w:rsidRDefault="001E2260" w:rsidP="001E2260">
      <w:pPr>
        <w:ind w:firstLine="708"/>
        <w:jc w:val="both"/>
        <w:rPr>
          <w:color w:val="000000"/>
          <w:sz w:val="28"/>
          <w:szCs w:val="28"/>
        </w:rPr>
      </w:pPr>
      <w:r w:rsidRPr="001E2260">
        <w:rPr>
          <w:color w:val="000000"/>
          <w:sz w:val="28"/>
          <w:szCs w:val="28"/>
        </w:rPr>
        <w:t xml:space="preserve">В пунктах 6, 29 Положения ссылку на сайт - </w:t>
      </w:r>
      <w:r w:rsidRPr="001E2260">
        <w:rPr>
          <w:sz w:val="28"/>
          <w:szCs w:val="28"/>
        </w:rPr>
        <w:t>https://pos-admin.ru</w:t>
      </w:r>
      <w:r w:rsidRPr="001E2260">
        <w:rPr>
          <w:color w:val="000000"/>
          <w:sz w:val="28"/>
          <w:szCs w:val="28"/>
        </w:rPr>
        <w:t xml:space="preserve"> искл</w:t>
      </w:r>
      <w:r w:rsidRPr="001E2260">
        <w:rPr>
          <w:color w:val="000000"/>
          <w:sz w:val="28"/>
          <w:szCs w:val="28"/>
        </w:rPr>
        <w:t>ю</w:t>
      </w:r>
      <w:r w:rsidRPr="001E2260">
        <w:rPr>
          <w:color w:val="000000"/>
          <w:sz w:val="28"/>
          <w:szCs w:val="28"/>
        </w:rPr>
        <w:t>чить.</w:t>
      </w:r>
    </w:p>
    <w:p w:rsidR="001E2260" w:rsidRPr="001E2260" w:rsidRDefault="001E2260" w:rsidP="001E2260">
      <w:pPr>
        <w:autoSpaceDE w:val="0"/>
        <w:autoSpaceDN w:val="0"/>
        <w:ind w:firstLine="708"/>
        <w:jc w:val="both"/>
        <w:rPr>
          <w:color w:val="000000"/>
          <w:sz w:val="28"/>
          <w:szCs w:val="28"/>
        </w:rPr>
      </w:pPr>
      <w:r w:rsidRPr="001E2260">
        <w:rPr>
          <w:color w:val="000000"/>
          <w:sz w:val="28"/>
          <w:szCs w:val="28"/>
        </w:rPr>
        <w:t>В пункте 12 Положения слова «</w:t>
      </w:r>
      <w:r w:rsidRPr="001E2260">
        <w:rPr>
          <w:sz w:val="28"/>
          <w:szCs w:val="28"/>
        </w:rPr>
        <w:t>собственноручно заполненная и подп</w:t>
      </w:r>
      <w:r w:rsidRPr="001E2260">
        <w:rPr>
          <w:sz w:val="28"/>
          <w:szCs w:val="28"/>
        </w:rPr>
        <w:t>и</w:t>
      </w:r>
      <w:r w:rsidRPr="001E2260">
        <w:rPr>
          <w:sz w:val="28"/>
          <w:szCs w:val="28"/>
        </w:rPr>
        <w:t>санная анкета (приложение 3 к настоящему Положению)</w:t>
      </w:r>
      <w:proofErr w:type="gramStart"/>
      <w:r w:rsidRPr="001E2260">
        <w:rPr>
          <w:sz w:val="28"/>
          <w:szCs w:val="28"/>
        </w:rPr>
        <w:t>;»</w:t>
      </w:r>
      <w:proofErr w:type="gramEnd"/>
      <w:r w:rsidRPr="001E2260">
        <w:rPr>
          <w:color w:val="000000"/>
          <w:sz w:val="28"/>
          <w:szCs w:val="28"/>
        </w:rPr>
        <w:t xml:space="preserve"> заменить словами «листок по учету кадров (приложение 3 к настоящему Положению);».</w:t>
      </w:r>
    </w:p>
    <w:p w:rsidR="001E2260" w:rsidRPr="001E2260" w:rsidRDefault="001E2260" w:rsidP="001E2260">
      <w:pPr>
        <w:ind w:firstLine="708"/>
        <w:jc w:val="both"/>
        <w:rPr>
          <w:color w:val="000000"/>
          <w:sz w:val="28"/>
          <w:szCs w:val="28"/>
        </w:rPr>
      </w:pPr>
      <w:r w:rsidRPr="001E2260">
        <w:rPr>
          <w:color w:val="000000"/>
          <w:sz w:val="28"/>
          <w:szCs w:val="28"/>
        </w:rPr>
        <w:t>В приложения 1 к Положению слова «</w:t>
      </w:r>
      <w:r w:rsidRPr="001E2260">
        <w:rPr>
          <w:sz w:val="28"/>
          <w:szCs w:val="28"/>
        </w:rPr>
        <w:t>собственноручно заполненную и подписанную анкету</w:t>
      </w:r>
      <w:proofErr w:type="gramStart"/>
      <w:r w:rsidRPr="001E2260">
        <w:rPr>
          <w:sz w:val="28"/>
          <w:szCs w:val="28"/>
        </w:rPr>
        <w:t>;»</w:t>
      </w:r>
      <w:proofErr w:type="gramEnd"/>
      <w:r w:rsidRPr="001E2260">
        <w:rPr>
          <w:color w:val="000000"/>
          <w:sz w:val="28"/>
          <w:szCs w:val="28"/>
        </w:rPr>
        <w:t xml:space="preserve"> заменить словами «листок по учету кадров;».</w:t>
      </w:r>
    </w:p>
    <w:p w:rsidR="001E2260" w:rsidRPr="001E2260" w:rsidRDefault="001E2260" w:rsidP="001E226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1E2260">
        <w:rPr>
          <w:sz w:val="28"/>
          <w:szCs w:val="28"/>
        </w:rPr>
        <w:t>Пункт 20 дополнить словами «</w:t>
      </w:r>
      <w:r w:rsidRPr="001E2260">
        <w:rPr>
          <w:rFonts w:eastAsia="Calibri"/>
          <w:sz w:val="28"/>
          <w:szCs w:val="28"/>
          <w:lang w:eastAsia="en-US"/>
        </w:rPr>
        <w:t>Результаты тестирования определяются путем подсчета количества правильных ответов (один правильный ответ – один балл).</w:t>
      </w:r>
    </w:p>
    <w:p w:rsidR="001E2260" w:rsidRPr="001E2260" w:rsidRDefault="001E2260" w:rsidP="001E226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E2260">
        <w:rPr>
          <w:rFonts w:eastAsia="Calibri"/>
          <w:sz w:val="28"/>
          <w:szCs w:val="28"/>
          <w:lang w:eastAsia="en-US"/>
        </w:rPr>
        <w:t>Количество правильных ответов, определяющих успешное прохожд</w:t>
      </w:r>
      <w:r w:rsidRPr="001E2260">
        <w:rPr>
          <w:rFonts w:eastAsia="Calibri"/>
          <w:sz w:val="28"/>
          <w:szCs w:val="28"/>
          <w:lang w:eastAsia="en-US"/>
        </w:rPr>
        <w:t>е</w:t>
      </w:r>
      <w:r w:rsidRPr="001E2260">
        <w:rPr>
          <w:rFonts w:eastAsia="Calibri"/>
          <w:sz w:val="28"/>
          <w:szCs w:val="28"/>
          <w:lang w:eastAsia="en-US"/>
        </w:rPr>
        <w:t>ние тестовых испытаний, не может быть менее двух третей от общего числа вопросов.</w:t>
      </w:r>
    </w:p>
    <w:p w:rsidR="001E2260" w:rsidRPr="001E2260" w:rsidRDefault="001E2260" w:rsidP="001E22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E2260">
        <w:rPr>
          <w:rFonts w:eastAsia="Calibri"/>
          <w:sz w:val="28"/>
          <w:szCs w:val="28"/>
          <w:lang w:eastAsia="en-US"/>
        </w:rPr>
        <w:t>По итогам тестирования каждому участнику конкурса выставляется общая оценка</w:t>
      </w:r>
      <w:proofErr w:type="gramStart"/>
      <w:r w:rsidRPr="001E2260">
        <w:rPr>
          <w:rFonts w:eastAsia="Calibri"/>
          <w:sz w:val="28"/>
          <w:szCs w:val="28"/>
          <w:lang w:eastAsia="en-US"/>
        </w:rPr>
        <w:t>.».</w:t>
      </w:r>
      <w:proofErr w:type="gramEnd"/>
    </w:p>
    <w:p w:rsidR="001E2260" w:rsidRPr="001E2260" w:rsidRDefault="001E2260" w:rsidP="001E2260">
      <w:pPr>
        <w:ind w:firstLine="708"/>
        <w:jc w:val="both"/>
        <w:rPr>
          <w:color w:val="000000"/>
          <w:sz w:val="28"/>
          <w:szCs w:val="28"/>
        </w:rPr>
      </w:pPr>
      <w:r w:rsidRPr="001E2260">
        <w:rPr>
          <w:color w:val="000000"/>
          <w:sz w:val="28"/>
          <w:szCs w:val="28"/>
        </w:rPr>
        <w:lastRenderedPageBreak/>
        <w:t>Приложение 3 к Положению от 09.02.2022 № 48 «О проведении ко</w:t>
      </w:r>
      <w:r w:rsidRPr="001E2260">
        <w:rPr>
          <w:color w:val="000000"/>
          <w:sz w:val="28"/>
          <w:szCs w:val="28"/>
        </w:rPr>
        <w:t>н</w:t>
      </w:r>
      <w:r w:rsidRPr="001E2260">
        <w:rPr>
          <w:color w:val="000000"/>
          <w:sz w:val="28"/>
          <w:szCs w:val="28"/>
        </w:rPr>
        <w:t>курса на замещение должности руководителя муниципального унитарного (казенного) предприятия» изложить в новой редакции согласно приложению к настоящему постановлению.</w:t>
      </w:r>
    </w:p>
    <w:p w:rsidR="001E2260" w:rsidRPr="001E2260" w:rsidRDefault="001E2260" w:rsidP="001E2260">
      <w:pPr>
        <w:ind w:firstLine="720"/>
        <w:jc w:val="both"/>
        <w:rPr>
          <w:color w:val="000000"/>
          <w:sz w:val="28"/>
          <w:szCs w:val="28"/>
        </w:rPr>
      </w:pPr>
      <w:r w:rsidRPr="001E2260">
        <w:rPr>
          <w:color w:val="000000"/>
          <w:sz w:val="28"/>
          <w:szCs w:val="28"/>
        </w:rPr>
        <w:t>2. Настоящее постановление вступает в силу с момента подписания.</w:t>
      </w:r>
    </w:p>
    <w:p w:rsidR="001E2260" w:rsidRPr="001E2260" w:rsidRDefault="001E2260" w:rsidP="001E2260">
      <w:pPr>
        <w:ind w:firstLine="720"/>
        <w:jc w:val="both"/>
        <w:rPr>
          <w:color w:val="000000"/>
          <w:sz w:val="28"/>
          <w:szCs w:val="28"/>
        </w:rPr>
      </w:pPr>
    </w:p>
    <w:p w:rsidR="001E2260" w:rsidRPr="001E2260" w:rsidRDefault="001E2260" w:rsidP="001E2260">
      <w:pPr>
        <w:ind w:firstLine="720"/>
        <w:jc w:val="both"/>
        <w:rPr>
          <w:color w:val="000000"/>
          <w:sz w:val="28"/>
          <w:szCs w:val="28"/>
        </w:rPr>
      </w:pPr>
    </w:p>
    <w:p w:rsidR="001E2260" w:rsidRPr="001E2260" w:rsidRDefault="001E2260" w:rsidP="001E2260">
      <w:pPr>
        <w:ind w:right="-2"/>
        <w:jc w:val="both"/>
        <w:rPr>
          <w:sz w:val="28"/>
          <w:szCs w:val="28"/>
        </w:rPr>
      </w:pPr>
      <w:r w:rsidRPr="001E2260">
        <w:rPr>
          <w:sz w:val="28"/>
          <w:szCs w:val="28"/>
        </w:rPr>
        <w:t>Глава района</w:t>
      </w:r>
      <w:r w:rsidRPr="001E2260">
        <w:rPr>
          <w:sz w:val="28"/>
          <w:szCs w:val="28"/>
        </w:rPr>
        <w:tab/>
      </w:r>
      <w:r w:rsidRPr="001E2260">
        <w:rPr>
          <w:sz w:val="28"/>
          <w:szCs w:val="28"/>
        </w:rPr>
        <w:tab/>
      </w:r>
      <w:r w:rsidRPr="001E2260">
        <w:rPr>
          <w:sz w:val="28"/>
          <w:szCs w:val="28"/>
        </w:rPr>
        <w:tab/>
      </w:r>
      <w:r w:rsidRPr="001E2260">
        <w:rPr>
          <w:sz w:val="28"/>
          <w:szCs w:val="28"/>
        </w:rPr>
        <w:tab/>
        <w:t xml:space="preserve">                        </w:t>
      </w:r>
      <w:r w:rsidRPr="001E2260">
        <w:rPr>
          <w:sz w:val="28"/>
          <w:szCs w:val="28"/>
        </w:rPr>
        <w:tab/>
      </w:r>
      <w:r w:rsidRPr="001E2260">
        <w:rPr>
          <w:sz w:val="28"/>
          <w:szCs w:val="28"/>
        </w:rPr>
        <w:tab/>
        <w:t xml:space="preserve">    И.А. Башмаков</w:t>
      </w:r>
    </w:p>
    <w:p w:rsidR="001E2260" w:rsidRPr="001E2260" w:rsidRDefault="001E2260" w:rsidP="001E2260">
      <w:pPr>
        <w:ind w:right="-2"/>
        <w:jc w:val="both"/>
        <w:rPr>
          <w:sz w:val="28"/>
          <w:szCs w:val="28"/>
        </w:rPr>
      </w:pPr>
      <w:r w:rsidRPr="001E2260">
        <w:rPr>
          <w:sz w:val="28"/>
          <w:szCs w:val="28"/>
        </w:rPr>
        <w:br w:type="page"/>
      </w:r>
    </w:p>
    <w:p w:rsidR="001E2260" w:rsidRPr="001E2260" w:rsidRDefault="001E2260" w:rsidP="001E2260">
      <w:pPr>
        <w:autoSpaceDE w:val="0"/>
        <w:autoSpaceDN w:val="0"/>
        <w:adjustRightInd w:val="0"/>
        <w:ind w:left="4692" w:firstLine="708"/>
        <w:jc w:val="both"/>
        <w:outlineLvl w:val="1"/>
        <w:rPr>
          <w:sz w:val="28"/>
          <w:szCs w:val="28"/>
        </w:rPr>
      </w:pPr>
      <w:r w:rsidRPr="001E2260">
        <w:rPr>
          <w:sz w:val="28"/>
          <w:szCs w:val="28"/>
        </w:rPr>
        <w:lastRenderedPageBreak/>
        <w:t xml:space="preserve">Приложение </w:t>
      </w:r>
    </w:p>
    <w:p w:rsidR="001E2260" w:rsidRPr="001E2260" w:rsidRDefault="001E2260" w:rsidP="001E2260">
      <w:pPr>
        <w:autoSpaceDE w:val="0"/>
        <w:autoSpaceDN w:val="0"/>
        <w:adjustRightInd w:val="0"/>
        <w:ind w:left="5400"/>
        <w:jc w:val="both"/>
        <w:rPr>
          <w:sz w:val="28"/>
          <w:szCs w:val="28"/>
        </w:rPr>
      </w:pPr>
      <w:r w:rsidRPr="001E2260">
        <w:rPr>
          <w:sz w:val="28"/>
          <w:szCs w:val="28"/>
        </w:rPr>
        <w:t xml:space="preserve">к постановлению </w:t>
      </w:r>
    </w:p>
    <w:p w:rsidR="001E2260" w:rsidRPr="001E2260" w:rsidRDefault="001E2260" w:rsidP="001E2260">
      <w:pPr>
        <w:autoSpaceDE w:val="0"/>
        <w:autoSpaceDN w:val="0"/>
        <w:adjustRightInd w:val="0"/>
        <w:ind w:left="5400"/>
        <w:jc w:val="both"/>
        <w:rPr>
          <w:sz w:val="28"/>
          <w:szCs w:val="28"/>
        </w:rPr>
      </w:pPr>
      <w:r w:rsidRPr="001E2260">
        <w:rPr>
          <w:sz w:val="28"/>
          <w:szCs w:val="28"/>
        </w:rPr>
        <w:t xml:space="preserve">Администрации района </w:t>
      </w:r>
    </w:p>
    <w:p w:rsidR="001E2260" w:rsidRPr="001E2260" w:rsidRDefault="001E2260" w:rsidP="001E2260">
      <w:pPr>
        <w:autoSpaceDE w:val="0"/>
        <w:autoSpaceDN w:val="0"/>
        <w:adjustRightInd w:val="0"/>
        <w:ind w:left="5400"/>
        <w:jc w:val="both"/>
        <w:rPr>
          <w:sz w:val="28"/>
          <w:szCs w:val="28"/>
        </w:rPr>
      </w:pPr>
      <w:r w:rsidRPr="001E2260">
        <w:rPr>
          <w:sz w:val="28"/>
          <w:szCs w:val="28"/>
        </w:rPr>
        <w:t>от 19.11.2024 № 610</w:t>
      </w:r>
    </w:p>
    <w:p w:rsidR="001E2260" w:rsidRPr="001E2260" w:rsidRDefault="001E2260" w:rsidP="001E226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E2260" w:rsidRPr="001E2260" w:rsidRDefault="001E2260" w:rsidP="001E226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E2260" w:rsidRPr="001E2260" w:rsidRDefault="001E2260" w:rsidP="001E2260">
      <w:pPr>
        <w:autoSpaceDE w:val="0"/>
        <w:autoSpaceDN w:val="0"/>
        <w:adjustRightInd w:val="0"/>
        <w:ind w:left="4692" w:firstLine="708"/>
        <w:outlineLvl w:val="1"/>
        <w:rPr>
          <w:sz w:val="28"/>
          <w:szCs w:val="28"/>
        </w:rPr>
      </w:pPr>
      <w:r w:rsidRPr="001E2260">
        <w:rPr>
          <w:sz w:val="28"/>
          <w:szCs w:val="28"/>
        </w:rPr>
        <w:t>Приложение 3</w:t>
      </w:r>
    </w:p>
    <w:p w:rsidR="001E2260" w:rsidRPr="001E2260" w:rsidRDefault="001E2260" w:rsidP="001E2260">
      <w:pPr>
        <w:autoSpaceDE w:val="0"/>
        <w:autoSpaceDN w:val="0"/>
        <w:adjustRightInd w:val="0"/>
        <w:ind w:left="5400"/>
        <w:rPr>
          <w:sz w:val="28"/>
          <w:szCs w:val="28"/>
        </w:rPr>
      </w:pPr>
      <w:r w:rsidRPr="001E2260">
        <w:rPr>
          <w:sz w:val="28"/>
          <w:szCs w:val="28"/>
        </w:rPr>
        <w:t xml:space="preserve">к Положению о </w:t>
      </w:r>
      <w:r w:rsidRPr="001E2260">
        <w:rPr>
          <w:color w:val="000000"/>
          <w:sz w:val="28"/>
          <w:szCs w:val="28"/>
        </w:rPr>
        <w:t>проведении конкурса на замещение должн</w:t>
      </w:r>
      <w:r w:rsidRPr="001E2260">
        <w:rPr>
          <w:color w:val="000000"/>
          <w:sz w:val="28"/>
          <w:szCs w:val="28"/>
        </w:rPr>
        <w:t>о</w:t>
      </w:r>
      <w:r w:rsidRPr="001E2260">
        <w:rPr>
          <w:color w:val="000000"/>
          <w:sz w:val="28"/>
          <w:szCs w:val="28"/>
        </w:rPr>
        <w:t>сти руководителя муниципал</w:t>
      </w:r>
      <w:r w:rsidRPr="001E2260">
        <w:rPr>
          <w:color w:val="000000"/>
          <w:sz w:val="28"/>
          <w:szCs w:val="28"/>
        </w:rPr>
        <w:t>ь</w:t>
      </w:r>
      <w:r w:rsidRPr="001E2260">
        <w:rPr>
          <w:color w:val="000000"/>
          <w:sz w:val="28"/>
          <w:szCs w:val="28"/>
        </w:rPr>
        <w:t>ного унитарного (казенного) предприятия</w:t>
      </w:r>
    </w:p>
    <w:p w:rsidR="001E2260" w:rsidRPr="001E2260" w:rsidRDefault="001E2260" w:rsidP="001E2260">
      <w:pPr>
        <w:jc w:val="both"/>
        <w:rPr>
          <w:sz w:val="28"/>
          <w:szCs w:val="28"/>
        </w:rPr>
      </w:pPr>
    </w:p>
    <w:p w:rsidR="001E2260" w:rsidRPr="001E2260" w:rsidRDefault="001E2260" w:rsidP="001E2260">
      <w:pPr>
        <w:widowControl w:val="0"/>
        <w:autoSpaceDE w:val="0"/>
        <w:autoSpaceDN w:val="0"/>
        <w:spacing w:before="280"/>
        <w:jc w:val="center"/>
        <w:rPr>
          <w:rFonts w:ascii="Calibri" w:hAnsi="Calibri" w:cs="Calibri"/>
          <w:sz w:val="22"/>
          <w:szCs w:val="22"/>
        </w:rPr>
      </w:pPr>
      <w:r w:rsidRPr="001E2260">
        <w:rPr>
          <w:rFonts w:ascii="Calibri" w:hAnsi="Calibri" w:cs="Calibri"/>
          <w:sz w:val="22"/>
          <w:szCs w:val="22"/>
        </w:rPr>
        <w:t xml:space="preserve"> ЛИСТОК</w:t>
      </w:r>
    </w:p>
    <w:p w:rsidR="001E2260" w:rsidRPr="001E2260" w:rsidRDefault="001E2260" w:rsidP="001E2260">
      <w:pPr>
        <w:widowControl w:val="0"/>
        <w:autoSpaceDE w:val="0"/>
        <w:autoSpaceDN w:val="0"/>
        <w:jc w:val="center"/>
        <w:rPr>
          <w:rFonts w:ascii="Calibri" w:hAnsi="Calibri" w:cs="Calibri"/>
          <w:sz w:val="22"/>
          <w:szCs w:val="22"/>
        </w:rPr>
      </w:pPr>
      <w:r w:rsidRPr="001E2260">
        <w:rPr>
          <w:rFonts w:ascii="Calibri" w:hAnsi="Calibri" w:cs="Calibri"/>
          <w:sz w:val="22"/>
          <w:szCs w:val="22"/>
        </w:rPr>
        <w:t>по учету кадров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 xml:space="preserve">                                                          ┌───────────────┐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 xml:space="preserve">    1. Фамилия __________________________________________ │               │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 xml:space="preserve">                                                          │               │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 xml:space="preserve">       Имя _____________ Отчество _______________________ │               │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 xml:space="preserve">                                                          │     Место     │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 xml:space="preserve">    2. Пол ______________________________________________ │      </w:t>
      </w:r>
      <w:proofErr w:type="gramStart"/>
      <w:r w:rsidRPr="001E2260">
        <w:rPr>
          <w:rFonts w:ascii="Courier New" w:hAnsi="Courier New" w:cs="Courier New"/>
          <w:sz w:val="20"/>
          <w:szCs w:val="22"/>
        </w:rPr>
        <w:t>для</w:t>
      </w:r>
      <w:proofErr w:type="gramEnd"/>
      <w:r w:rsidRPr="001E2260">
        <w:rPr>
          <w:rFonts w:ascii="Courier New" w:hAnsi="Courier New" w:cs="Courier New"/>
          <w:sz w:val="20"/>
          <w:szCs w:val="22"/>
        </w:rPr>
        <w:t xml:space="preserve">      │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 xml:space="preserve">                                                          │      фото     │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 xml:space="preserve">    3. Год, число и месяц рождения ______________________ │               │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 xml:space="preserve">                                                          │               │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 xml:space="preserve">    4. Место рождения ___________________________________ │               │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 xml:space="preserve">                    (село, деревня, город, район, область)└───────────────┘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 xml:space="preserve">       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 xml:space="preserve">    5. Национальность 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 xml:space="preserve">    6. Гражданство 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 xml:space="preserve">    7. Образование 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1247"/>
        <w:gridCol w:w="1360"/>
        <w:gridCol w:w="1247"/>
        <w:gridCol w:w="1247"/>
        <w:gridCol w:w="2494"/>
      </w:tblGrid>
      <w:tr w:rsidR="001E2260" w:rsidRPr="001E2260" w:rsidTr="008B572F">
        <w:tc>
          <w:tcPr>
            <w:tcW w:w="147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2260">
              <w:rPr>
                <w:rFonts w:ascii="Calibri" w:hAnsi="Calibri" w:cs="Calibri"/>
                <w:sz w:val="22"/>
                <w:szCs w:val="22"/>
              </w:rPr>
              <w:t>Наименов</w:t>
            </w:r>
            <w:r w:rsidRPr="001E2260">
              <w:rPr>
                <w:rFonts w:ascii="Calibri" w:hAnsi="Calibri" w:cs="Calibri"/>
                <w:sz w:val="22"/>
                <w:szCs w:val="22"/>
              </w:rPr>
              <w:t>а</w:t>
            </w:r>
            <w:r w:rsidRPr="001E2260">
              <w:rPr>
                <w:rFonts w:ascii="Calibri" w:hAnsi="Calibri" w:cs="Calibri"/>
                <w:sz w:val="22"/>
                <w:szCs w:val="22"/>
              </w:rPr>
              <w:t>ние учебного заведения, его местон</w:t>
            </w:r>
            <w:r w:rsidRPr="001E2260">
              <w:rPr>
                <w:rFonts w:ascii="Calibri" w:hAnsi="Calibri" w:cs="Calibri"/>
                <w:sz w:val="22"/>
                <w:szCs w:val="22"/>
              </w:rPr>
              <w:t>а</w:t>
            </w:r>
            <w:r w:rsidRPr="001E2260">
              <w:rPr>
                <w:rFonts w:ascii="Calibri" w:hAnsi="Calibri" w:cs="Calibri"/>
                <w:sz w:val="22"/>
                <w:szCs w:val="22"/>
              </w:rPr>
              <w:t>хождение</w:t>
            </w:r>
          </w:p>
        </w:tc>
        <w:tc>
          <w:tcPr>
            <w:tcW w:w="124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2260">
              <w:rPr>
                <w:rFonts w:ascii="Calibri" w:hAnsi="Calibri" w:cs="Calibri"/>
                <w:sz w:val="22"/>
                <w:szCs w:val="22"/>
              </w:rPr>
              <w:t>Факультет или отд</w:t>
            </w:r>
            <w:r w:rsidRPr="001E2260">
              <w:rPr>
                <w:rFonts w:ascii="Calibri" w:hAnsi="Calibri" w:cs="Calibri"/>
                <w:sz w:val="22"/>
                <w:szCs w:val="22"/>
              </w:rPr>
              <w:t>е</w:t>
            </w:r>
            <w:r w:rsidRPr="001E2260">
              <w:rPr>
                <w:rFonts w:ascii="Calibri" w:hAnsi="Calibri" w:cs="Calibri"/>
                <w:sz w:val="22"/>
                <w:szCs w:val="22"/>
              </w:rPr>
              <w:t>ление</w:t>
            </w:r>
          </w:p>
        </w:tc>
        <w:tc>
          <w:tcPr>
            <w:tcW w:w="136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2260">
              <w:rPr>
                <w:rFonts w:ascii="Calibri" w:hAnsi="Calibri" w:cs="Calibri"/>
                <w:sz w:val="22"/>
                <w:szCs w:val="22"/>
              </w:rPr>
              <w:t>Год посту</w:t>
            </w:r>
            <w:r w:rsidRPr="001E2260">
              <w:rPr>
                <w:rFonts w:ascii="Calibri" w:hAnsi="Calibri" w:cs="Calibri"/>
                <w:sz w:val="22"/>
                <w:szCs w:val="22"/>
              </w:rPr>
              <w:t>п</w:t>
            </w:r>
            <w:r w:rsidRPr="001E2260">
              <w:rPr>
                <w:rFonts w:ascii="Calibri" w:hAnsi="Calibri" w:cs="Calibri"/>
                <w:sz w:val="22"/>
                <w:szCs w:val="22"/>
              </w:rPr>
              <w:t>ления</w:t>
            </w:r>
          </w:p>
        </w:tc>
        <w:tc>
          <w:tcPr>
            <w:tcW w:w="124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2260">
              <w:rPr>
                <w:rFonts w:ascii="Calibri" w:hAnsi="Calibri" w:cs="Calibri"/>
                <w:sz w:val="22"/>
                <w:szCs w:val="22"/>
              </w:rPr>
              <w:t>Год око</w:t>
            </w:r>
            <w:r w:rsidRPr="001E2260">
              <w:rPr>
                <w:rFonts w:ascii="Calibri" w:hAnsi="Calibri" w:cs="Calibri"/>
                <w:sz w:val="22"/>
                <w:szCs w:val="22"/>
              </w:rPr>
              <w:t>н</w:t>
            </w:r>
            <w:r w:rsidRPr="001E2260">
              <w:rPr>
                <w:rFonts w:ascii="Calibri" w:hAnsi="Calibri" w:cs="Calibri"/>
                <w:sz w:val="22"/>
                <w:szCs w:val="22"/>
              </w:rPr>
              <w:t>чания или ухода</w:t>
            </w:r>
          </w:p>
        </w:tc>
        <w:tc>
          <w:tcPr>
            <w:tcW w:w="124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2260">
              <w:rPr>
                <w:rFonts w:ascii="Calibri" w:hAnsi="Calibri" w:cs="Calibri"/>
                <w:sz w:val="22"/>
                <w:szCs w:val="22"/>
              </w:rPr>
              <w:t xml:space="preserve">Если не окончил, </w:t>
            </w:r>
            <w:proofErr w:type="gramStart"/>
            <w:r w:rsidRPr="001E2260">
              <w:rPr>
                <w:rFonts w:ascii="Calibri" w:hAnsi="Calibri" w:cs="Calibri"/>
                <w:sz w:val="22"/>
                <w:szCs w:val="22"/>
              </w:rPr>
              <w:t>то</w:t>
            </w:r>
            <w:proofErr w:type="gramEnd"/>
            <w:r w:rsidRPr="001E2260">
              <w:rPr>
                <w:rFonts w:ascii="Calibri" w:hAnsi="Calibri" w:cs="Calibri"/>
                <w:sz w:val="22"/>
                <w:szCs w:val="22"/>
              </w:rPr>
              <w:t xml:space="preserve"> с какого курса ушел</w:t>
            </w:r>
          </w:p>
        </w:tc>
        <w:tc>
          <w:tcPr>
            <w:tcW w:w="249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2260">
              <w:rPr>
                <w:rFonts w:ascii="Calibri" w:hAnsi="Calibri" w:cs="Calibri"/>
                <w:sz w:val="22"/>
                <w:szCs w:val="22"/>
              </w:rPr>
              <w:t>Какую специальность получил в результате окончания учебного з</w:t>
            </w:r>
            <w:r w:rsidRPr="001E2260">
              <w:rPr>
                <w:rFonts w:ascii="Calibri" w:hAnsi="Calibri" w:cs="Calibri"/>
                <w:sz w:val="22"/>
                <w:szCs w:val="22"/>
              </w:rPr>
              <w:t>а</w:t>
            </w:r>
            <w:r w:rsidRPr="001E2260">
              <w:rPr>
                <w:rFonts w:ascii="Calibri" w:hAnsi="Calibri" w:cs="Calibri"/>
                <w:sz w:val="22"/>
                <w:szCs w:val="22"/>
              </w:rPr>
              <w:t>ведения, указать номер диплома или удостов</w:t>
            </w:r>
            <w:r w:rsidRPr="001E2260">
              <w:rPr>
                <w:rFonts w:ascii="Calibri" w:hAnsi="Calibri" w:cs="Calibri"/>
                <w:sz w:val="22"/>
                <w:szCs w:val="22"/>
              </w:rPr>
              <w:t>е</w:t>
            </w:r>
            <w:r w:rsidRPr="001E2260">
              <w:rPr>
                <w:rFonts w:ascii="Calibri" w:hAnsi="Calibri" w:cs="Calibri"/>
                <w:sz w:val="22"/>
                <w:szCs w:val="22"/>
              </w:rPr>
              <w:t>рения</w:t>
            </w:r>
          </w:p>
        </w:tc>
      </w:tr>
      <w:tr w:rsidR="001E2260" w:rsidRPr="001E2260" w:rsidTr="008B572F">
        <w:tc>
          <w:tcPr>
            <w:tcW w:w="147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6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47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6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47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6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47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6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47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6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 xml:space="preserve">    8. Какими иностранными языками владеете 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 xml:space="preserve">     </w:t>
      </w:r>
      <w:proofErr w:type="gramStart"/>
      <w:r w:rsidRPr="001E2260">
        <w:rPr>
          <w:rFonts w:ascii="Courier New" w:hAnsi="Courier New" w:cs="Courier New"/>
          <w:sz w:val="20"/>
          <w:szCs w:val="22"/>
        </w:rPr>
        <w:t>(читаете и переводите со словарем, читаете и можете объясняться,</w:t>
      </w:r>
      <w:proofErr w:type="gramEnd"/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 xml:space="preserve">                            владеете свободно)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 xml:space="preserve">    9. Ученая степень, ученое звание 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 xml:space="preserve">    10. Какие имеете научные труды и изобретения 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</w:p>
    <w:p w:rsidR="001E2260" w:rsidRPr="001E2260" w:rsidRDefault="001E2260" w:rsidP="001E2260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2"/>
        </w:rPr>
      </w:pPr>
      <w:r w:rsidRPr="001E2260">
        <w:rPr>
          <w:rFonts w:ascii="Calibri" w:hAnsi="Calibri" w:cs="Calibri"/>
          <w:sz w:val="22"/>
          <w:szCs w:val="22"/>
        </w:rPr>
        <w:t>2-я страница листка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</w:p>
    <w:p w:rsidR="001E2260" w:rsidRPr="001E2260" w:rsidRDefault="001E2260" w:rsidP="001E2260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  <w:sz w:val="22"/>
          <w:szCs w:val="22"/>
        </w:rPr>
      </w:pPr>
      <w:r w:rsidRPr="001E2260">
        <w:rPr>
          <w:rFonts w:ascii="Calibri" w:hAnsi="Calibri" w:cs="Calibri"/>
          <w:sz w:val="22"/>
          <w:szCs w:val="22"/>
        </w:rPr>
        <w:t>11. Выполняемая работа с начала трудовой деятельности (включая учебу в высших и сре</w:t>
      </w:r>
      <w:r w:rsidRPr="001E2260">
        <w:rPr>
          <w:rFonts w:ascii="Calibri" w:hAnsi="Calibri" w:cs="Calibri"/>
          <w:sz w:val="22"/>
          <w:szCs w:val="22"/>
        </w:rPr>
        <w:t>д</w:t>
      </w:r>
      <w:r w:rsidRPr="001E2260">
        <w:rPr>
          <w:rFonts w:ascii="Calibri" w:hAnsi="Calibri" w:cs="Calibri"/>
          <w:sz w:val="22"/>
          <w:szCs w:val="22"/>
        </w:rPr>
        <w:t>них специальных учебных заведениях, военную службу и работу по совместительству). При запо</w:t>
      </w:r>
      <w:r w:rsidRPr="001E2260">
        <w:rPr>
          <w:rFonts w:ascii="Calibri" w:hAnsi="Calibri" w:cs="Calibri"/>
          <w:sz w:val="22"/>
          <w:szCs w:val="22"/>
        </w:rPr>
        <w:t>л</w:t>
      </w:r>
      <w:r w:rsidRPr="001E2260">
        <w:rPr>
          <w:rFonts w:ascii="Calibri" w:hAnsi="Calibri" w:cs="Calibri"/>
          <w:sz w:val="22"/>
          <w:szCs w:val="22"/>
        </w:rPr>
        <w:t>нении данного пункта учреждения, организации и предприятия необходимо именовать так, как они назывались в свое время, военную службу записывать с указанием должности.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0"/>
        <w:gridCol w:w="1644"/>
        <w:gridCol w:w="3174"/>
        <w:gridCol w:w="2381"/>
      </w:tblGrid>
      <w:tr w:rsidR="001E2260" w:rsidRPr="001E2260" w:rsidTr="008B572F">
        <w:tc>
          <w:tcPr>
            <w:tcW w:w="3514" w:type="dxa"/>
            <w:gridSpan w:val="2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2260">
              <w:rPr>
                <w:rFonts w:ascii="Calibri" w:hAnsi="Calibri" w:cs="Calibri"/>
                <w:sz w:val="22"/>
                <w:szCs w:val="22"/>
              </w:rPr>
              <w:t>Месяц и год</w:t>
            </w:r>
          </w:p>
        </w:tc>
        <w:tc>
          <w:tcPr>
            <w:tcW w:w="3174" w:type="dxa"/>
            <w:vMerge w:val="restart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2260">
              <w:rPr>
                <w:rFonts w:ascii="Calibri" w:hAnsi="Calibri" w:cs="Calibri"/>
                <w:sz w:val="22"/>
                <w:szCs w:val="22"/>
              </w:rPr>
              <w:t>Должность с указанием учр</w:t>
            </w:r>
            <w:r w:rsidRPr="001E2260">
              <w:rPr>
                <w:rFonts w:ascii="Calibri" w:hAnsi="Calibri" w:cs="Calibri"/>
                <w:sz w:val="22"/>
                <w:szCs w:val="22"/>
              </w:rPr>
              <w:t>е</w:t>
            </w:r>
            <w:r w:rsidRPr="001E2260">
              <w:rPr>
                <w:rFonts w:ascii="Calibri" w:hAnsi="Calibri" w:cs="Calibri"/>
                <w:sz w:val="22"/>
                <w:szCs w:val="22"/>
              </w:rPr>
              <w:t>ждения, организации, пре</w:t>
            </w:r>
            <w:r w:rsidRPr="001E2260">
              <w:rPr>
                <w:rFonts w:ascii="Calibri" w:hAnsi="Calibri" w:cs="Calibri"/>
                <w:sz w:val="22"/>
                <w:szCs w:val="22"/>
              </w:rPr>
              <w:t>д</w:t>
            </w:r>
            <w:r w:rsidRPr="001E2260">
              <w:rPr>
                <w:rFonts w:ascii="Calibri" w:hAnsi="Calibri" w:cs="Calibri"/>
                <w:sz w:val="22"/>
                <w:szCs w:val="22"/>
              </w:rPr>
              <w:t>приятия, а также министерства (ведомства)</w:t>
            </w:r>
          </w:p>
        </w:tc>
        <w:tc>
          <w:tcPr>
            <w:tcW w:w="2381" w:type="dxa"/>
            <w:vMerge w:val="restart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2260">
              <w:rPr>
                <w:rFonts w:ascii="Calibri" w:hAnsi="Calibri" w:cs="Calibri"/>
                <w:sz w:val="22"/>
                <w:szCs w:val="22"/>
              </w:rPr>
              <w:t>Местонахождение учреждения, организ</w:t>
            </w:r>
            <w:r w:rsidRPr="001E2260">
              <w:rPr>
                <w:rFonts w:ascii="Calibri" w:hAnsi="Calibri" w:cs="Calibri"/>
                <w:sz w:val="22"/>
                <w:szCs w:val="22"/>
              </w:rPr>
              <w:t>а</w:t>
            </w:r>
            <w:r w:rsidRPr="001E2260">
              <w:rPr>
                <w:rFonts w:ascii="Calibri" w:hAnsi="Calibri" w:cs="Calibri"/>
                <w:sz w:val="22"/>
                <w:szCs w:val="22"/>
              </w:rPr>
              <w:t>ции, предприятия</w:t>
            </w:r>
          </w:p>
        </w:tc>
      </w:tr>
      <w:tr w:rsidR="001E2260" w:rsidRPr="001E2260" w:rsidTr="008B572F">
        <w:tc>
          <w:tcPr>
            <w:tcW w:w="187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2260">
              <w:rPr>
                <w:rFonts w:ascii="Calibri" w:hAnsi="Calibri" w:cs="Calibri"/>
                <w:sz w:val="22"/>
                <w:szCs w:val="22"/>
              </w:rPr>
              <w:t>поступления</w:t>
            </w:r>
          </w:p>
        </w:tc>
        <w:tc>
          <w:tcPr>
            <w:tcW w:w="164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2260">
              <w:rPr>
                <w:rFonts w:ascii="Calibri" w:hAnsi="Calibri" w:cs="Calibri"/>
                <w:sz w:val="22"/>
                <w:szCs w:val="22"/>
              </w:rPr>
              <w:t>ухода</w:t>
            </w:r>
          </w:p>
        </w:tc>
        <w:tc>
          <w:tcPr>
            <w:tcW w:w="3174" w:type="dxa"/>
            <w:vMerge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1" w:type="dxa"/>
            <w:vMerge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87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4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1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87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4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1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87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4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1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87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4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1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87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4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1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87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4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1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87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4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1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87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4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1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87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4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1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87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4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1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87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4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1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87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4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1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87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4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1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87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4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1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87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4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1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87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4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1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87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4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1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87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4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1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87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4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1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87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4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1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87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4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1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87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4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1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87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4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1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</w:p>
    <w:p w:rsidR="001E2260" w:rsidRPr="001E2260" w:rsidRDefault="001E2260" w:rsidP="001E2260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2"/>
        </w:rPr>
      </w:pPr>
      <w:r w:rsidRPr="001E2260">
        <w:rPr>
          <w:rFonts w:ascii="Calibri" w:hAnsi="Calibri" w:cs="Calibri"/>
          <w:sz w:val="22"/>
          <w:szCs w:val="22"/>
        </w:rPr>
        <w:t>3-я страница листка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1757"/>
        <w:gridCol w:w="3175"/>
        <w:gridCol w:w="2380"/>
      </w:tblGrid>
      <w:tr w:rsidR="001E2260" w:rsidRPr="001E2260" w:rsidTr="008B572F">
        <w:tc>
          <w:tcPr>
            <w:tcW w:w="3514" w:type="dxa"/>
            <w:gridSpan w:val="2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2260">
              <w:rPr>
                <w:rFonts w:ascii="Calibri" w:hAnsi="Calibri" w:cs="Calibri"/>
                <w:sz w:val="22"/>
                <w:szCs w:val="22"/>
              </w:rPr>
              <w:t>Месяц и год</w:t>
            </w:r>
          </w:p>
        </w:tc>
        <w:tc>
          <w:tcPr>
            <w:tcW w:w="3175" w:type="dxa"/>
            <w:vMerge w:val="restart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2260">
              <w:rPr>
                <w:rFonts w:ascii="Calibri" w:hAnsi="Calibri" w:cs="Calibri"/>
                <w:sz w:val="22"/>
                <w:szCs w:val="22"/>
              </w:rPr>
              <w:t>Должность с указанием учр</w:t>
            </w:r>
            <w:r w:rsidRPr="001E2260">
              <w:rPr>
                <w:rFonts w:ascii="Calibri" w:hAnsi="Calibri" w:cs="Calibri"/>
                <w:sz w:val="22"/>
                <w:szCs w:val="22"/>
              </w:rPr>
              <w:t>е</w:t>
            </w:r>
            <w:r w:rsidRPr="001E2260">
              <w:rPr>
                <w:rFonts w:ascii="Calibri" w:hAnsi="Calibri" w:cs="Calibri"/>
                <w:sz w:val="22"/>
                <w:szCs w:val="22"/>
              </w:rPr>
              <w:t>ждения, организации, пре</w:t>
            </w:r>
            <w:r w:rsidRPr="001E2260">
              <w:rPr>
                <w:rFonts w:ascii="Calibri" w:hAnsi="Calibri" w:cs="Calibri"/>
                <w:sz w:val="22"/>
                <w:szCs w:val="22"/>
              </w:rPr>
              <w:t>д</w:t>
            </w:r>
            <w:r w:rsidRPr="001E2260">
              <w:rPr>
                <w:rFonts w:ascii="Calibri" w:hAnsi="Calibri" w:cs="Calibri"/>
                <w:sz w:val="22"/>
                <w:szCs w:val="22"/>
              </w:rPr>
              <w:t>приятия, а также министерства (ведомства)</w:t>
            </w:r>
          </w:p>
        </w:tc>
        <w:tc>
          <w:tcPr>
            <w:tcW w:w="2380" w:type="dxa"/>
            <w:vMerge w:val="restart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2260">
              <w:rPr>
                <w:rFonts w:ascii="Calibri" w:hAnsi="Calibri" w:cs="Calibri"/>
                <w:sz w:val="22"/>
                <w:szCs w:val="22"/>
              </w:rPr>
              <w:t>Местонахождение учреждения, организ</w:t>
            </w:r>
            <w:r w:rsidRPr="001E2260">
              <w:rPr>
                <w:rFonts w:ascii="Calibri" w:hAnsi="Calibri" w:cs="Calibri"/>
                <w:sz w:val="22"/>
                <w:szCs w:val="22"/>
              </w:rPr>
              <w:t>а</w:t>
            </w:r>
            <w:r w:rsidRPr="001E2260">
              <w:rPr>
                <w:rFonts w:ascii="Calibri" w:hAnsi="Calibri" w:cs="Calibri"/>
                <w:sz w:val="22"/>
                <w:szCs w:val="22"/>
              </w:rPr>
              <w:t>ции, предприятия</w:t>
            </w:r>
          </w:p>
        </w:tc>
      </w:tr>
      <w:tr w:rsidR="001E2260" w:rsidRPr="001E2260" w:rsidTr="008B572F">
        <w:tc>
          <w:tcPr>
            <w:tcW w:w="175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2260">
              <w:rPr>
                <w:rFonts w:ascii="Calibri" w:hAnsi="Calibri" w:cs="Calibri"/>
                <w:sz w:val="22"/>
                <w:szCs w:val="22"/>
              </w:rPr>
              <w:t>вступления</w:t>
            </w:r>
          </w:p>
        </w:tc>
        <w:tc>
          <w:tcPr>
            <w:tcW w:w="175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2260">
              <w:rPr>
                <w:rFonts w:ascii="Calibri" w:hAnsi="Calibri" w:cs="Calibri"/>
                <w:sz w:val="22"/>
                <w:szCs w:val="22"/>
              </w:rPr>
              <w:t>ухода</w:t>
            </w:r>
          </w:p>
        </w:tc>
        <w:tc>
          <w:tcPr>
            <w:tcW w:w="3175" w:type="dxa"/>
            <w:vMerge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0" w:type="dxa"/>
            <w:vMerge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75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5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75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5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75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5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75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5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75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5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75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5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175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5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</w:p>
    <w:p w:rsidR="001E2260" w:rsidRPr="001E2260" w:rsidRDefault="001E2260" w:rsidP="001E2260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  <w:sz w:val="22"/>
          <w:szCs w:val="22"/>
        </w:rPr>
      </w:pPr>
      <w:r w:rsidRPr="001E2260">
        <w:rPr>
          <w:rFonts w:ascii="Calibri" w:hAnsi="Calibri" w:cs="Calibri"/>
          <w:sz w:val="22"/>
          <w:szCs w:val="22"/>
        </w:rPr>
        <w:t>12. Пребывание за границей (работа, служебная командировка, поездка с делегацией)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0"/>
        <w:gridCol w:w="1814"/>
        <w:gridCol w:w="2835"/>
        <w:gridCol w:w="2380"/>
      </w:tblGrid>
      <w:tr w:rsidR="001E2260" w:rsidRPr="001E2260" w:rsidTr="008B572F">
        <w:tc>
          <w:tcPr>
            <w:tcW w:w="3854" w:type="dxa"/>
            <w:gridSpan w:val="2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2260">
              <w:rPr>
                <w:rFonts w:ascii="Calibri" w:hAnsi="Calibri" w:cs="Calibri"/>
                <w:sz w:val="22"/>
                <w:szCs w:val="22"/>
              </w:rPr>
              <w:t>Месяц и год</w:t>
            </w:r>
          </w:p>
        </w:tc>
        <w:tc>
          <w:tcPr>
            <w:tcW w:w="2835" w:type="dxa"/>
            <w:vMerge w:val="restart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2260">
              <w:rPr>
                <w:rFonts w:ascii="Calibri" w:hAnsi="Calibri" w:cs="Calibri"/>
                <w:sz w:val="22"/>
                <w:szCs w:val="22"/>
              </w:rPr>
              <w:t>В какой стране</w:t>
            </w:r>
          </w:p>
        </w:tc>
        <w:tc>
          <w:tcPr>
            <w:tcW w:w="2380" w:type="dxa"/>
            <w:vMerge w:val="restart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2260">
              <w:rPr>
                <w:rFonts w:ascii="Calibri" w:hAnsi="Calibri" w:cs="Calibri"/>
                <w:sz w:val="22"/>
                <w:szCs w:val="22"/>
              </w:rPr>
              <w:t>Цель пребывания за границей</w:t>
            </w:r>
          </w:p>
        </w:tc>
      </w:tr>
      <w:tr w:rsidR="001E2260" w:rsidRPr="001E2260" w:rsidTr="008B572F">
        <w:tc>
          <w:tcPr>
            <w:tcW w:w="204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2260">
              <w:rPr>
                <w:rFonts w:ascii="Calibri" w:hAnsi="Calibri" w:cs="Calibri"/>
                <w:sz w:val="22"/>
                <w:szCs w:val="22"/>
              </w:rPr>
              <w:t>с какого времени</w:t>
            </w:r>
          </w:p>
        </w:tc>
        <w:tc>
          <w:tcPr>
            <w:tcW w:w="181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2260">
              <w:rPr>
                <w:rFonts w:ascii="Calibri" w:hAnsi="Calibri" w:cs="Calibri"/>
                <w:sz w:val="22"/>
                <w:szCs w:val="22"/>
              </w:rPr>
              <w:t>по какое время</w:t>
            </w:r>
          </w:p>
        </w:tc>
        <w:tc>
          <w:tcPr>
            <w:tcW w:w="2835" w:type="dxa"/>
            <w:vMerge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0" w:type="dxa"/>
            <w:vMerge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204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204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204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204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204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204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0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</w:p>
    <w:p w:rsidR="001E2260" w:rsidRPr="001E2260" w:rsidRDefault="001E2260" w:rsidP="001E2260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  <w:sz w:val="22"/>
          <w:szCs w:val="22"/>
        </w:rPr>
      </w:pPr>
      <w:r w:rsidRPr="001E2260">
        <w:rPr>
          <w:rFonts w:ascii="Calibri" w:hAnsi="Calibri" w:cs="Calibri"/>
          <w:sz w:val="22"/>
          <w:szCs w:val="22"/>
        </w:rPr>
        <w:t>13. Участие в центральных, республиканских, краевых, областных, окружных, городских, районных выборных органах власти и общественных объединений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2494"/>
        <w:gridCol w:w="2097"/>
        <w:gridCol w:w="1247"/>
        <w:gridCol w:w="1189"/>
      </w:tblGrid>
      <w:tr w:rsidR="001E2260" w:rsidRPr="001E2260" w:rsidTr="008B572F">
        <w:tc>
          <w:tcPr>
            <w:tcW w:w="2041" w:type="dxa"/>
            <w:vMerge w:val="restart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2260">
              <w:rPr>
                <w:rFonts w:ascii="Calibri" w:hAnsi="Calibri" w:cs="Calibri"/>
                <w:sz w:val="22"/>
                <w:szCs w:val="22"/>
              </w:rPr>
              <w:t>Местонахождение выборного органа</w:t>
            </w:r>
          </w:p>
        </w:tc>
        <w:tc>
          <w:tcPr>
            <w:tcW w:w="2494" w:type="dxa"/>
            <w:vMerge w:val="restart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2260">
              <w:rPr>
                <w:rFonts w:ascii="Calibri" w:hAnsi="Calibri" w:cs="Calibri"/>
                <w:sz w:val="22"/>
                <w:szCs w:val="22"/>
              </w:rPr>
              <w:t>Название выборного органа</w:t>
            </w:r>
          </w:p>
        </w:tc>
        <w:tc>
          <w:tcPr>
            <w:tcW w:w="2097" w:type="dxa"/>
            <w:vMerge w:val="restart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2260">
              <w:rPr>
                <w:rFonts w:ascii="Calibri" w:hAnsi="Calibri" w:cs="Calibri"/>
                <w:sz w:val="22"/>
                <w:szCs w:val="22"/>
              </w:rPr>
              <w:t xml:space="preserve">В качестве кого </w:t>
            </w:r>
            <w:proofErr w:type="gramStart"/>
            <w:r w:rsidRPr="001E2260">
              <w:rPr>
                <w:rFonts w:ascii="Calibri" w:hAnsi="Calibri" w:cs="Calibri"/>
                <w:sz w:val="22"/>
                <w:szCs w:val="22"/>
              </w:rPr>
              <w:t>и</w:t>
            </w:r>
            <w:r w:rsidRPr="001E2260">
              <w:rPr>
                <w:rFonts w:ascii="Calibri" w:hAnsi="Calibri" w:cs="Calibri"/>
                <w:sz w:val="22"/>
                <w:szCs w:val="22"/>
              </w:rPr>
              <w:t>з</w:t>
            </w:r>
            <w:r w:rsidRPr="001E2260">
              <w:rPr>
                <w:rFonts w:ascii="Calibri" w:hAnsi="Calibri" w:cs="Calibri"/>
                <w:sz w:val="22"/>
                <w:szCs w:val="22"/>
              </w:rPr>
              <w:t>бран</w:t>
            </w:r>
            <w:proofErr w:type="gramEnd"/>
          </w:p>
        </w:tc>
        <w:tc>
          <w:tcPr>
            <w:tcW w:w="2436" w:type="dxa"/>
            <w:gridSpan w:val="2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2260">
              <w:rPr>
                <w:rFonts w:ascii="Calibri" w:hAnsi="Calibri" w:cs="Calibri"/>
                <w:sz w:val="22"/>
                <w:szCs w:val="22"/>
              </w:rPr>
              <w:t>Год</w:t>
            </w:r>
          </w:p>
        </w:tc>
      </w:tr>
      <w:tr w:rsidR="001E2260" w:rsidRPr="001E2260" w:rsidTr="008B572F">
        <w:tc>
          <w:tcPr>
            <w:tcW w:w="2041" w:type="dxa"/>
            <w:vMerge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4" w:type="dxa"/>
            <w:vMerge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7" w:type="dxa"/>
            <w:vMerge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2260">
              <w:rPr>
                <w:rFonts w:ascii="Calibri" w:hAnsi="Calibri" w:cs="Calibri"/>
                <w:sz w:val="22"/>
                <w:szCs w:val="22"/>
              </w:rPr>
              <w:t>избрания</w:t>
            </w:r>
          </w:p>
        </w:tc>
        <w:tc>
          <w:tcPr>
            <w:tcW w:w="1189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2260">
              <w:rPr>
                <w:rFonts w:ascii="Calibri" w:hAnsi="Calibri" w:cs="Calibri"/>
                <w:sz w:val="22"/>
                <w:szCs w:val="22"/>
              </w:rPr>
              <w:t>выбытия</w:t>
            </w:r>
          </w:p>
        </w:tc>
      </w:tr>
      <w:tr w:rsidR="001E2260" w:rsidRPr="001E2260" w:rsidTr="008B572F">
        <w:tc>
          <w:tcPr>
            <w:tcW w:w="2041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89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2041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89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2041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89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2041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89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260" w:rsidRPr="001E2260" w:rsidTr="008B572F">
        <w:tc>
          <w:tcPr>
            <w:tcW w:w="2041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4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89" w:type="dxa"/>
          </w:tcPr>
          <w:p w:rsidR="001E2260" w:rsidRPr="001E2260" w:rsidRDefault="001E2260" w:rsidP="001E22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</w:p>
    <w:p w:rsidR="001E2260" w:rsidRPr="001E2260" w:rsidRDefault="001E2260" w:rsidP="001E2260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2"/>
        </w:rPr>
      </w:pPr>
      <w:r w:rsidRPr="001E2260">
        <w:rPr>
          <w:rFonts w:ascii="Calibri" w:hAnsi="Calibri" w:cs="Calibri"/>
          <w:sz w:val="22"/>
          <w:szCs w:val="22"/>
        </w:rPr>
        <w:t>4-я страница листка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 xml:space="preserve">    14. Какие имеете правительственные награды 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 xml:space="preserve">                                                 (когда и чем </w:t>
      </w:r>
      <w:proofErr w:type="gramStart"/>
      <w:r w:rsidRPr="001E2260">
        <w:rPr>
          <w:rFonts w:ascii="Courier New" w:hAnsi="Courier New" w:cs="Courier New"/>
          <w:sz w:val="20"/>
          <w:szCs w:val="22"/>
        </w:rPr>
        <w:t>награждены</w:t>
      </w:r>
      <w:proofErr w:type="gramEnd"/>
      <w:r w:rsidRPr="001E2260">
        <w:rPr>
          <w:rFonts w:ascii="Courier New" w:hAnsi="Courier New" w:cs="Courier New"/>
          <w:sz w:val="20"/>
          <w:szCs w:val="22"/>
        </w:rPr>
        <w:t>)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 xml:space="preserve">    15. Отношение к воинской обязанности и воинское звание 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Состав _______________ Род войск 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 xml:space="preserve">    16. Привлекались ли к уголовной ответственности (когда и за что)? 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 xml:space="preserve">    17. Семейное положение в момент заполнения листка по учету кадров 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 xml:space="preserve">              (перечислить членов семьи с указанием возраста)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 xml:space="preserve">    18. Домашний адрес: 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lastRenderedPageBreak/>
        <w:t xml:space="preserve">    19. Паспорт (серия, номер, кем и когда выдан) 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___________________________________________________________________________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"___"_________ ___ г.                   Личная подпись _________/____________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1E2260">
        <w:rPr>
          <w:rFonts w:ascii="Courier New" w:hAnsi="Courier New" w:cs="Courier New"/>
          <w:sz w:val="20"/>
          <w:szCs w:val="22"/>
        </w:rPr>
        <w:t>(работник,   заполняющий   листок по учету кадров,  обязан  обо  всех  посл</w:t>
      </w:r>
      <w:r w:rsidRPr="001E2260">
        <w:rPr>
          <w:rFonts w:ascii="Courier New" w:hAnsi="Courier New" w:cs="Courier New"/>
          <w:sz w:val="20"/>
          <w:szCs w:val="22"/>
        </w:rPr>
        <w:t>е</w:t>
      </w:r>
      <w:r w:rsidRPr="001E2260">
        <w:rPr>
          <w:rFonts w:ascii="Courier New" w:hAnsi="Courier New" w:cs="Courier New"/>
          <w:sz w:val="20"/>
          <w:szCs w:val="22"/>
        </w:rPr>
        <w:t>дующих изменениях (образовании, присвоении ученой  степени, ученого звания и т.п.</w:t>
      </w:r>
      <w:proofErr w:type="gramStart"/>
      <w:r w:rsidRPr="001E2260">
        <w:rPr>
          <w:rFonts w:ascii="Courier New" w:hAnsi="Courier New" w:cs="Courier New"/>
          <w:sz w:val="20"/>
          <w:szCs w:val="22"/>
        </w:rPr>
        <w:t>)с</w:t>
      </w:r>
      <w:proofErr w:type="gramEnd"/>
      <w:r w:rsidRPr="001E2260">
        <w:rPr>
          <w:rFonts w:ascii="Courier New" w:hAnsi="Courier New" w:cs="Courier New"/>
          <w:sz w:val="20"/>
          <w:szCs w:val="22"/>
        </w:rPr>
        <w:t>ообщать по месту работы для внесения этих изменений в его личную  ка</w:t>
      </w:r>
      <w:r w:rsidRPr="001E2260">
        <w:rPr>
          <w:rFonts w:ascii="Courier New" w:hAnsi="Courier New" w:cs="Courier New"/>
          <w:sz w:val="20"/>
          <w:szCs w:val="22"/>
        </w:rPr>
        <w:t>р</w:t>
      </w:r>
      <w:r w:rsidRPr="001E2260">
        <w:rPr>
          <w:rFonts w:ascii="Courier New" w:hAnsi="Courier New" w:cs="Courier New"/>
          <w:sz w:val="20"/>
          <w:szCs w:val="22"/>
        </w:rPr>
        <w:t>точку(личное дело)).</w:t>
      </w: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</w:p>
    <w:p w:rsidR="001E2260" w:rsidRPr="001E2260" w:rsidRDefault="001E2260" w:rsidP="001E226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</w:p>
    <w:p w:rsidR="001E2260" w:rsidRPr="001E2260" w:rsidRDefault="001E2260" w:rsidP="001E2260">
      <w:pPr>
        <w:widowControl w:val="0"/>
        <w:pBdr>
          <w:bottom w:val="single" w:sz="6" w:space="0" w:color="auto"/>
        </w:pBdr>
        <w:autoSpaceDE w:val="0"/>
        <w:autoSpaceDN w:val="0"/>
        <w:spacing w:before="100" w:after="100"/>
        <w:jc w:val="both"/>
        <w:rPr>
          <w:rFonts w:ascii="Calibri" w:hAnsi="Calibri" w:cs="Calibri"/>
          <w:sz w:val="2"/>
          <w:szCs w:val="2"/>
        </w:rPr>
      </w:pPr>
    </w:p>
    <w:p w:rsidR="001E2260" w:rsidRPr="001E2260" w:rsidRDefault="001E2260" w:rsidP="001E2260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E2260" w:rsidRPr="001E2260" w:rsidRDefault="001E2260" w:rsidP="001E2260">
      <w:pPr>
        <w:jc w:val="both"/>
        <w:rPr>
          <w:sz w:val="28"/>
          <w:szCs w:val="28"/>
        </w:rPr>
      </w:pPr>
    </w:p>
    <w:p w:rsidR="001E2260" w:rsidRDefault="001E2260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4B6559" w:rsidRPr="004B6559" w:rsidRDefault="004B6559" w:rsidP="004B6559">
      <w:pPr>
        <w:tabs>
          <w:tab w:val="left" w:pos="4536"/>
        </w:tabs>
        <w:jc w:val="center"/>
        <w:rPr>
          <w:sz w:val="26"/>
          <w:szCs w:val="26"/>
        </w:rPr>
      </w:pPr>
      <w:r w:rsidRPr="004B6559">
        <w:rPr>
          <w:sz w:val="26"/>
          <w:szCs w:val="26"/>
        </w:rPr>
        <w:lastRenderedPageBreak/>
        <w:t>АДМИНИСТРАЦИЯ ПОСПЕЛИХИНСКОГО РАЙОНА</w:t>
      </w:r>
    </w:p>
    <w:p w:rsidR="004B6559" w:rsidRPr="004B6559" w:rsidRDefault="004B6559" w:rsidP="004B6559">
      <w:pPr>
        <w:jc w:val="center"/>
        <w:rPr>
          <w:sz w:val="26"/>
          <w:szCs w:val="26"/>
        </w:rPr>
      </w:pPr>
      <w:r w:rsidRPr="004B6559">
        <w:rPr>
          <w:sz w:val="26"/>
          <w:szCs w:val="26"/>
        </w:rPr>
        <w:t>АЛТАЙСКОГО КРАЯ</w:t>
      </w:r>
    </w:p>
    <w:p w:rsidR="004B6559" w:rsidRPr="004B6559" w:rsidRDefault="004B6559" w:rsidP="004B6559">
      <w:pPr>
        <w:jc w:val="center"/>
        <w:rPr>
          <w:sz w:val="26"/>
          <w:szCs w:val="26"/>
        </w:rPr>
      </w:pPr>
    </w:p>
    <w:p w:rsidR="004B6559" w:rsidRPr="004B6559" w:rsidRDefault="004B6559" w:rsidP="004B6559">
      <w:pPr>
        <w:jc w:val="center"/>
        <w:rPr>
          <w:sz w:val="26"/>
          <w:szCs w:val="26"/>
        </w:rPr>
      </w:pPr>
    </w:p>
    <w:p w:rsidR="004B6559" w:rsidRPr="004B6559" w:rsidRDefault="004B6559" w:rsidP="004B6559">
      <w:pPr>
        <w:jc w:val="center"/>
        <w:rPr>
          <w:sz w:val="26"/>
          <w:szCs w:val="26"/>
        </w:rPr>
      </w:pPr>
      <w:r w:rsidRPr="004B6559">
        <w:rPr>
          <w:sz w:val="26"/>
          <w:szCs w:val="26"/>
        </w:rPr>
        <w:t>ПОСТАНОВЛЕНИЕ</w:t>
      </w:r>
    </w:p>
    <w:p w:rsidR="004B6559" w:rsidRPr="004B6559" w:rsidRDefault="004B6559" w:rsidP="004B6559">
      <w:pPr>
        <w:rPr>
          <w:sz w:val="26"/>
          <w:szCs w:val="26"/>
        </w:rPr>
      </w:pPr>
    </w:p>
    <w:p w:rsidR="004B6559" w:rsidRPr="004B6559" w:rsidRDefault="004B6559" w:rsidP="004B6559">
      <w:pPr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4B6559" w:rsidRPr="004B6559" w:rsidTr="008B572F">
        <w:tc>
          <w:tcPr>
            <w:tcW w:w="4672" w:type="dxa"/>
          </w:tcPr>
          <w:p w:rsidR="004B6559" w:rsidRPr="004B6559" w:rsidRDefault="004B6559" w:rsidP="004B6559">
            <w:pPr>
              <w:jc w:val="both"/>
              <w:rPr>
                <w:sz w:val="28"/>
                <w:szCs w:val="28"/>
              </w:rPr>
            </w:pPr>
            <w:r w:rsidRPr="004B6559">
              <w:rPr>
                <w:sz w:val="26"/>
                <w:szCs w:val="26"/>
              </w:rPr>
              <w:t>19.11.2024</w:t>
            </w:r>
          </w:p>
        </w:tc>
        <w:tc>
          <w:tcPr>
            <w:tcW w:w="4672" w:type="dxa"/>
          </w:tcPr>
          <w:p w:rsidR="004B6559" w:rsidRPr="004B6559" w:rsidRDefault="004B6559" w:rsidP="004B6559">
            <w:pPr>
              <w:jc w:val="right"/>
              <w:rPr>
                <w:sz w:val="28"/>
                <w:szCs w:val="28"/>
              </w:rPr>
            </w:pPr>
            <w:r w:rsidRPr="004B6559">
              <w:rPr>
                <w:sz w:val="26"/>
                <w:szCs w:val="26"/>
              </w:rPr>
              <w:t>№ 611</w:t>
            </w:r>
          </w:p>
        </w:tc>
      </w:tr>
    </w:tbl>
    <w:p w:rsidR="004B6559" w:rsidRPr="004B6559" w:rsidRDefault="004B6559" w:rsidP="004B6559">
      <w:pPr>
        <w:jc w:val="center"/>
        <w:rPr>
          <w:sz w:val="26"/>
          <w:szCs w:val="26"/>
        </w:rPr>
      </w:pPr>
      <w:proofErr w:type="gramStart"/>
      <w:r w:rsidRPr="004B6559">
        <w:rPr>
          <w:sz w:val="26"/>
          <w:szCs w:val="26"/>
        </w:rPr>
        <w:t>с</w:t>
      </w:r>
      <w:proofErr w:type="gramEnd"/>
      <w:r w:rsidRPr="004B6559">
        <w:rPr>
          <w:sz w:val="26"/>
          <w:szCs w:val="26"/>
        </w:rPr>
        <w:t>. Поспелиха</w:t>
      </w:r>
    </w:p>
    <w:p w:rsidR="004B6559" w:rsidRPr="004B6559" w:rsidRDefault="004B6559" w:rsidP="004B6559">
      <w:pPr>
        <w:rPr>
          <w:sz w:val="26"/>
          <w:szCs w:val="26"/>
        </w:rPr>
      </w:pPr>
    </w:p>
    <w:p w:rsidR="004B6559" w:rsidRPr="004B6559" w:rsidRDefault="004B6559" w:rsidP="004B6559">
      <w:pPr>
        <w:rPr>
          <w:sz w:val="26"/>
          <w:szCs w:val="26"/>
        </w:rPr>
      </w:pPr>
    </w:p>
    <w:p w:rsidR="004B6559" w:rsidRPr="004B6559" w:rsidRDefault="004B6559" w:rsidP="004B6559">
      <w:pPr>
        <w:keepNext/>
        <w:tabs>
          <w:tab w:val="left" w:pos="4395"/>
        </w:tabs>
        <w:ind w:right="4961"/>
        <w:jc w:val="both"/>
        <w:outlineLvl w:val="0"/>
        <w:rPr>
          <w:sz w:val="28"/>
          <w:szCs w:val="28"/>
          <w:lang w:val="x-none" w:eastAsia="x-none"/>
        </w:rPr>
      </w:pPr>
      <w:r w:rsidRPr="004B6559">
        <w:rPr>
          <w:sz w:val="28"/>
          <w:szCs w:val="28"/>
        </w:rPr>
        <w:t xml:space="preserve">Об утверждении Программы </w:t>
      </w:r>
      <w:r w:rsidRPr="004B6559">
        <w:rPr>
          <w:bCs/>
          <w:color w:val="000000"/>
          <w:sz w:val="28"/>
          <w:szCs w:val="28"/>
        </w:rPr>
        <w:t>пр</w:t>
      </w:r>
      <w:r w:rsidRPr="004B6559">
        <w:rPr>
          <w:bCs/>
          <w:color w:val="000000"/>
          <w:sz w:val="28"/>
          <w:szCs w:val="28"/>
        </w:rPr>
        <w:t>о</w:t>
      </w:r>
      <w:r w:rsidRPr="004B6559">
        <w:rPr>
          <w:bCs/>
          <w:color w:val="000000"/>
          <w:sz w:val="28"/>
          <w:szCs w:val="28"/>
        </w:rPr>
        <w:t>филактики рисков причинения вр</w:t>
      </w:r>
      <w:r w:rsidRPr="004B6559">
        <w:rPr>
          <w:bCs/>
          <w:color w:val="000000"/>
          <w:sz w:val="28"/>
          <w:szCs w:val="28"/>
        </w:rPr>
        <w:t>е</w:t>
      </w:r>
      <w:r w:rsidRPr="004B6559">
        <w:rPr>
          <w:bCs/>
          <w:color w:val="000000"/>
          <w:sz w:val="28"/>
          <w:szCs w:val="28"/>
        </w:rPr>
        <w:t>да (ущерба) охраняемым законом ценностям в сфере муниципального земельного контроля на территории Поспелихинского района Алтайск</w:t>
      </w:r>
      <w:r w:rsidRPr="004B6559">
        <w:rPr>
          <w:bCs/>
          <w:color w:val="000000"/>
          <w:sz w:val="28"/>
          <w:szCs w:val="28"/>
        </w:rPr>
        <w:t>о</w:t>
      </w:r>
      <w:r w:rsidRPr="004B6559">
        <w:rPr>
          <w:bCs/>
          <w:color w:val="000000"/>
          <w:sz w:val="28"/>
          <w:szCs w:val="28"/>
        </w:rPr>
        <w:t>го края на 2025 год</w:t>
      </w:r>
    </w:p>
    <w:p w:rsidR="004B6559" w:rsidRPr="004B6559" w:rsidRDefault="004B6559" w:rsidP="004B6559">
      <w:pPr>
        <w:ind w:right="4818"/>
        <w:jc w:val="both"/>
        <w:rPr>
          <w:sz w:val="27"/>
          <w:szCs w:val="27"/>
        </w:rPr>
      </w:pPr>
    </w:p>
    <w:p w:rsidR="004B6559" w:rsidRPr="004B6559" w:rsidRDefault="004B6559" w:rsidP="004B6559">
      <w:pPr>
        <w:ind w:right="4818"/>
        <w:rPr>
          <w:sz w:val="27"/>
          <w:szCs w:val="27"/>
        </w:rPr>
      </w:pPr>
    </w:p>
    <w:p w:rsidR="004B6559" w:rsidRPr="004B6559" w:rsidRDefault="004B6559" w:rsidP="004B65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B6559">
        <w:rPr>
          <w:sz w:val="28"/>
          <w:szCs w:val="28"/>
        </w:rPr>
        <w:t>В соответствии с частью 1 статьи 8 Федерального закона от 31.07.2020 №248-ФЗ «О государственном контроле (надзоре) и муниципальном контр</w:t>
      </w:r>
      <w:r w:rsidRPr="004B6559">
        <w:rPr>
          <w:sz w:val="28"/>
          <w:szCs w:val="28"/>
        </w:rPr>
        <w:t>о</w:t>
      </w:r>
      <w:r w:rsidRPr="004B6559">
        <w:rPr>
          <w:sz w:val="28"/>
          <w:szCs w:val="28"/>
        </w:rPr>
        <w:t>ле в Российской Федерации», в целях предупреждения нарушений юридич</w:t>
      </w:r>
      <w:r w:rsidRPr="004B6559">
        <w:rPr>
          <w:sz w:val="28"/>
          <w:szCs w:val="28"/>
        </w:rPr>
        <w:t>е</w:t>
      </w:r>
      <w:r w:rsidRPr="004B6559">
        <w:rPr>
          <w:sz w:val="28"/>
          <w:szCs w:val="28"/>
        </w:rPr>
        <w:t xml:space="preserve">скими лицами, индивидуальными предпринимателями и гражданами </w:t>
      </w:r>
      <w:proofErr w:type="gramStart"/>
      <w:r w:rsidRPr="004B6559">
        <w:rPr>
          <w:sz w:val="28"/>
          <w:szCs w:val="28"/>
        </w:rPr>
        <w:t>обяз</w:t>
      </w:r>
      <w:r w:rsidRPr="004B6559">
        <w:rPr>
          <w:sz w:val="28"/>
          <w:szCs w:val="28"/>
        </w:rPr>
        <w:t>а</w:t>
      </w:r>
      <w:r w:rsidRPr="004B6559">
        <w:rPr>
          <w:sz w:val="28"/>
          <w:szCs w:val="28"/>
        </w:rPr>
        <w:t>тельных требований, установленных земельным законодательством П</w:t>
      </w:r>
      <w:r w:rsidRPr="004B6559">
        <w:rPr>
          <w:sz w:val="28"/>
          <w:szCs w:val="28"/>
        </w:rPr>
        <w:t>О</w:t>
      </w:r>
      <w:r w:rsidRPr="004B6559">
        <w:rPr>
          <w:sz w:val="28"/>
          <w:szCs w:val="28"/>
        </w:rPr>
        <w:t>СТАНОВЛЯЮ</w:t>
      </w:r>
      <w:proofErr w:type="gramEnd"/>
      <w:r w:rsidRPr="004B6559">
        <w:rPr>
          <w:sz w:val="28"/>
          <w:szCs w:val="28"/>
        </w:rPr>
        <w:t>:</w:t>
      </w:r>
    </w:p>
    <w:p w:rsidR="004B6559" w:rsidRPr="004B6559" w:rsidRDefault="004B6559" w:rsidP="004B6559">
      <w:pPr>
        <w:keepNext/>
        <w:ind w:right="-2" w:firstLine="709"/>
        <w:jc w:val="both"/>
        <w:outlineLvl w:val="0"/>
        <w:rPr>
          <w:sz w:val="28"/>
          <w:szCs w:val="28"/>
          <w:lang w:val="x-none" w:eastAsia="x-none"/>
        </w:rPr>
      </w:pPr>
      <w:r w:rsidRPr="004B6559">
        <w:rPr>
          <w:sz w:val="28"/>
          <w:szCs w:val="28"/>
        </w:rPr>
        <w:t xml:space="preserve">1.Утвердить прилагаемую Программу </w:t>
      </w:r>
      <w:r w:rsidRPr="004B6559">
        <w:rPr>
          <w:bCs/>
          <w:color w:val="000000"/>
          <w:sz w:val="28"/>
          <w:szCs w:val="28"/>
        </w:rPr>
        <w:t>профилактики рисков причин</w:t>
      </w:r>
      <w:r w:rsidRPr="004B6559">
        <w:rPr>
          <w:bCs/>
          <w:color w:val="000000"/>
          <w:sz w:val="28"/>
          <w:szCs w:val="28"/>
        </w:rPr>
        <w:t>е</w:t>
      </w:r>
      <w:r w:rsidRPr="004B6559">
        <w:rPr>
          <w:bCs/>
          <w:color w:val="000000"/>
          <w:sz w:val="28"/>
          <w:szCs w:val="28"/>
        </w:rPr>
        <w:t>ния вреда (ущерба) охраняемым законом ценностям в сфере муниципального земельного контроля на территории Поспелихинского района Алтайского края на 2025 год</w:t>
      </w:r>
      <w:r w:rsidRPr="004B6559">
        <w:rPr>
          <w:bCs/>
          <w:sz w:val="28"/>
          <w:szCs w:val="28"/>
          <w:lang w:eastAsia="x-none"/>
        </w:rPr>
        <w:t xml:space="preserve">. </w:t>
      </w:r>
    </w:p>
    <w:p w:rsidR="004B6559" w:rsidRPr="004B6559" w:rsidRDefault="004B6559" w:rsidP="004B6559">
      <w:pPr>
        <w:ind w:firstLine="709"/>
        <w:jc w:val="both"/>
        <w:rPr>
          <w:sz w:val="28"/>
          <w:szCs w:val="28"/>
        </w:rPr>
      </w:pPr>
      <w:r w:rsidRPr="004B6559">
        <w:rPr>
          <w:sz w:val="28"/>
          <w:szCs w:val="28"/>
        </w:rPr>
        <w:t>2. Постановление обнародовать на сайте Администрации Поспелихи</w:t>
      </w:r>
      <w:r w:rsidRPr="004B6559">
        <w:rPr>
          <w:sz w:val="28"/>
          <w:szCs w:val="28"/>
        </w:rPr>
        <w:t>н</w:t>
      </w:r>
      <w:r w:rsidRPr="004B6559">
        <w:rPr>
          <w:sz w:val="28"/>
          <w:szCs w:val="28"/>
        </w:rPr>
        <w:t>ского района (</w:t>
      </w:r>
      <w:hyperlink r:id="rId10" w:history="1">
        <w:r w:rsidRPr="004B6559">
          <w:rPr>
            <w:color w:val="0000FF"/>
            <w:sz w:val="26"/>
            <w:szCs w:val="26"/>
            <w:u w:val="single"/>
          </w:rPr>
          <w:t>https://pospelixa-adminoffical.gosuslugi.ru/</w:t>
        </w:r>
      </w:hyperlink>
      <w:r w:rsidRPr="004B6559">
        <w:rPr>
          <w:sz w:val="28"/>
          <w:szCs w:val="28"/>
        </w:rPr>
        <w:t>).</w:t>
      </w:r>
    </w:p>
    <w:p w:rsidR="004B6559" w:rsidRPr="004B6559" w:rsidRDefault="004B6559" w:rsidP="004B6559">
      <w:pPr>
        <w:ind w:firstLine="709"/>
        <w:jc w:val="both"/>
        <w:rPr>
          <w:sz w:val="28"/>
          <w:szCs w:val="28"/>
        </w:rPr>
      </w:pPr>
      <w:r w:rsidRPr="004B6559">
        <w:rPr>
          <w:sz w:val="28"/>
          <w:szCs w:val="28"/>
        </w:rPr>
        <w:t xml:space="preserve">3. </w:t>
      </w:r>
      <w:proofErr w:type="gramStart"/>
      <w:r w:rsidRPr="004B6559">
        <w:rPr>
          <w:sz w:val="28"/>
          <w:szCs w:val="28"/>
        </w:rPr>
        <w:t>Контроль за</w:t>
      </w:r>
      <w:proofErr w:type="gramEnd"/>
      <w:r w:rsidRPr="004B6559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социальным вопросам, предс</w:t>
      </w:r>
      <w:r w:rsidRPr="004B6559">
        <w:rPr>
          <w:sz w:val="28"/>
          <w:szCs w:val="28"/>
        </w:rPr>
        <w:t>е</w:t>
      </w:r>
      <w:r w:rsidRPr="004B6559">
        <w:rPr>
          <w:sz w:val="28"/>
          <w:szCs w:val="28"/>
        </w:rPr>
        <w:t>дателя комитета по финансам Е.Г. Баскакову.</w:t>
      </w:r>
    </w:p>
    <w:p w:rsidR="004B6559" w:rsidRPr="004B6559" w:rsidRDefault="004B6559" w:rsidP="004B6559">
      <w:pPr>
        <w:jc w:val="both"/>
        <w:rPr>
          <w:sz w:val="28"/>
          <w:szCs w:val="28"/>
        </w:rPr>
      </w:pPr>
    </w:p>
    <w:p w:rsidR="004B6559" w:rsidRPr="004B6559" w:rsidRDefault="004B6559" w:rsidP="004B6559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4B6559" w:rsidRPr="004B6559" w:rsidTr="008B572F">
        <w:tc>
          <w:tcPr>
            <w:tcW w:w="4672" w:type="dxa"/>
          </w:tcPr>
          <w:p w:rsidR="004B6559" w:rsidRPr="004B6559" w:rsidRDefault="004B6559" w:rsidP="004B6559">
            <w:pPr>
              <w:jc w:val="both"/>
              <w:rPr>
                <w:sz w:val="28"/>
                <w:szCs w:val="28"/>
              </w:rPr>
            </w:pPr>
            <w:r w:rsidRPr="004B6559">
              <w:rPr>
                <w:sz w:val="28"/>
                <w:szCs w:val="28"/>
              </w:rPr>
              <w:t>Глава района</w:t>
            </w:r>
          </w:p>
        </w:tc>
        <w:tc>
          <w:tcPr>
            <w:tcW w:w="4672" w:type="dxa"/>
          </w:tcPr>
          <w:p w:rsidR="004B6559" w:rsidRPr="004B6559" w:rsidRDefault="004B6559" w:rsidP="004B6559">
            <w:pPr>
              <w:jc w:val="right"/>
              <w:rPr>
                <w:sz w:val="28"/>
                <w:szCs w:val="28"/>
              </w:rPr>
            </w:pPr>
            <w:r w:rsidRPr="004B6559">
              <w:rPr>
                <w:sz w:val="28"/>
                <w:szCs w:val="28"/>
              </w:rPr>
              <w:t>И.А. Башмаков</w:t>
            </w:r>
          </w:p>
        </w:tc>
      </w:tr>
    </w:tbl>
    <w:p w:rsidR="004B6559" w:rsidRPr="004B6559" w:rsidRDefault="004B6559" w:rsidP="004B6559">
      <w:pPr>
        <w:spacing w:after="160" w:line="259" w:lineRule="auto"/>
        <w:rPr>
          <w:sz w:val="27"/>
          <w:szCs w:val="27"/>
        </w:rPr>
      </w:pPr>
      <w:r w:rsidRPr="004B6559">
        <w:rPr>
          <w:sz w:val="27"/>
          <w:szCs w:val="27"/>
        </w:rPr>
        <w:br w:type="page"/>
      </w:r>
    </w:p>
    <w:p w:rsidR="004B6559" w:rsidRPr="004B6559" w:rsidRDefault="004B6559" w:rsidP="004B6559">
      <w:pPr>
        <w:tabs>
          <w:tab w:val="left" w:pos="5954"/>
          <w:tab w:val="left" w:pos="7230"/>
        </w:tabs>
        <w:rPr>
          <w:sz w:val="28"/>
          <w:szCs w:val="28"/>
        </w:rPr>
      </w:pPr>
      <w:r w:rsidRPr="004B6559">
        <w:lastRenderedPageBreak/>
        <w:t xml:space="preserve">                                                                                                           </w:t>
      </w:r>
      <w:r w:rsidRPr="004B6559">
        <w:rPr>
          <w:sz w:val="28"/>
          <w:szCs w:val="28"/>
        </w:rPr>
        <w:t xml:space="preserve">Приложение </w:t>
      </w:r>
    </w:p>
    <w:p w:rsidR="004B6559" w:rsidRPr="004B6559" w:rsidRDefault="004B6559" w:rsidP="004B6559">
      <w:pPr>
        <w:ind w:left="1843"/>
        <w:rPr>
          <w:sz w:val="28"/>
          <w:szCs w:val="28"/>
        </w:rPr>
      </w:pPr>
      <w:r w:rsidRPr="004B6559">
        <w:rPr>
          <w:sz w:val="28"/>
          <w:szCs w:val="28"/>
        </w:rPr>
        <w:t xml:space="preserve">                                                                 к постановлению</w:t>
      </w:r>
    </w:p>
    <w:p w:rsidR="004B6559" w:rsidRPr="004B6559" w:rsidRDefault="004B6559" w:rsidP="004B6559">
      <w:pPr>
        <w:ind w:left="1843"/>
        <w:rPr>
          <w:sz w:val="28"/>
          <w:szCs w:val="28"/>
        </w:rPr>
      </w:pPr>
      <w:r w:rsidRPr="004B6559">
        <w:rPr>
          <w:sz w:val="28"/>
          <w:szCs w:val="28"/>
        </w:rPr>
        <w:t xml:space="preserve">                                                                 Администрации района</w:t>
      </w:r>
    </w:p>
    <w:p w:rsidR="004B6559" w:rsidRPr="004B6559" w:rsidRDefault="004B6559" w:rsidP="004B6559">
      <w:pPr>
        <w:ind w:left="1843"/>
        <w:rPr>
          <w:sz w:val="28"/>
          <w:szCs w:val="28"/>
        </w:rPr>
      </w:pPr>
      <w:r w:rsidRPr="004B6559">
        <w:rPr>
          <w:sz w:val="28"/>
          <w:szCs w:val="28"/>
        </w:rPr>
        <w:t xml:space="preserve">                                                                 от 19.11.2024 № 611</w:t>
      </w:r>
    </w:p>
    <w:p w:rsidR="004B6559" w:rsidRPr="004B6559" w:rsidRDefault="004B6559" w:rsidP="004B6559">
      <w:pPr>
        <w:ind w:left="1843"/>
        <w:rPr>
          <w:sz w:val="28"/>
          <w:szCs w:val="28"/>
        </w:rPr>
      </w:pPr>
    </w:p>
    <w:p w:rsidR="004B6559" w:rsidRPr="004B6559" w:rsidRDefault="004B6559" w:rsidP="004B6559">
      <w:pPr>
        <w:autoSpaceDE w:val="0"/>
        <w:autoSpaceDN w:val="0"/>
        <w:adjustRightInd w:val="0"/>
        <w:rPr>
          <w:sz w:val="28"/>
          <w:szCs w:val="28"/>
        </w:rPr>
      </w:pPr>
    </w:p>
    <w:p w:rsidR="004B6559" w:rsidRPr="004B6559" w:rsidRDefault="004B6559" w:rsidP="004B6559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bookmarkStart w:id="2" w:name="P32"/>
      <w:bookmarkEnd w:id="2"/>
      <w:r w:rsidRPr="004B6559">
        <w:rPr>
          <w:bCs/>
          <w:color w:val="000000"/>
          <w:sz w:val="28"/>
          <w:szCs w:val="28"/>
        </w:rPr>
        <w:t>Программа профилактики рисков причинения вреда (ущерба) охраняемым законом ценностям в сфере муниципального земельного контроля на терр</w:t>
      </w:r>
      <w:r w:rsidRPr="004B6559">
        <w:rPr>
          <w:bCs/>
          <w:color w:val="000000"/>
          <w:sz w:val="28"/>
          <w:szCs w:val="28"/>
        </w:rPr>
        <w:t>и</w:t>
      </w:r>
      <w:r w:rsidRPr="004B6559">
        <w:rPr>
          <w:bCs/>
          <w:color w:val="000000"/>
          <w:sz w:val="28"/>
          <w:szCs w:val="28"/>
        </w:rPr>
        <w:t>тории Поспелихинского района Алтайского края на 2025 год</w:t>
      </w:r>
    </w:p>
    <w:p w:rsidR="004B6559" w:rsidRPr="004B6559" w:rsidRDefault="004B6559" w:rsidP="004B6559">
      <w:pPr>
        <w:spacing w:before="100" w:beforeAutospacing="1" w:after="100" w:afterAutospacing="1"/>
        <w:contextualSpacing/>
        <w:mirrorIndents/>
        <w:jc w:val="center"/>
        <w:rPr>
          <w:b/>
          <w:sz w:val="26"/>
          <w:szCs w:val="26"/>
        </w:rPr>
      </w:pPr>
      <w:bookmarkStart w:id="3" w:name="dst100499"/>
      <w:bookmarkEnd w:id="3"/>
    </w:p>
    <w:p w:rsidR="004B6559" w:rsidRPr="004B6559" w:rsidRDefault="004B6559" w:rsidP="004B6559">
      <w:pPr>
        <w:contextualSpacing/>
        <w:mirrorIndents/>
        <w:jc w:val="center"/>
        <w:rPr>
          <w:color w:val="010101"/>
          <w:sz w:val="28"/>
          <w:szCs w:val="28"/>
        </w:rPr>
      </w:pPr>
      <w:r w:rsidRPr="004B6559">
        <w:rPr>
          <w:b/>
          <w:bCs/>
          <w:color w:val="010101"/>
          <w:sz w:val="28"/>
          <w:szCs w:val="28"/>
        </w:rPr>
        <w:t>1. Общие положения</w:t>
      </w:r>
    </w:p>
    <w:p w:rsidR="004B6559" w:rsidRPr="004B6559" w:rsidRDefault="004B6559" w:rsidP="004B6559">
      <w:pPr>
        <w:spacing w:after="120"/>
        <w:ind w:firstLine="709"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>Программа профилактики рисков причинения вреда (ущерба) охраняемым законом ценностям при осуществлении муниципального земельного контроля на 2025 год (дале</w:t>
      </w:r>
      <w:proofErr w:type="gramStart"/>
      <w:r w:rsidRPr="004B6559">
        <w:rPr>
          <w:color w:val="010101"/>
          <w:sz w:val="28"/>
          <w:szCs w:val="28"/>
        </w:rPr>
        <w:t>е-</w:t>
      </w:r>
      <w:proofErr w:type="gramEnd"/>
      <w:r w:rsidRPr="004B6559">
        <w:rPr>
          <w:color w:val="010101"/>
          <w:sz w:val="28"/>
          <w:szCs w:val="28"/>
        </w:rPr>
        <w:t xml:space="preserve"> Программа), разработана в с</w:t>
      </w:r>
      <w:r w:rsidRPr="004B6559">
        <w:rPr>
          <w:color w:val="010101"/>
          <w:sz w:val="28"/>
          <w:szCs w:val="28"/>
        </w:rPr>
        <w:t>о</w:t>
      </w:r>
      <w:r w:rsidRPr="004B6559">
        <w:rPr>
          <w:color w:val="010101"/>
          <w:sz w:val="28"/>
          <w:szCs w:val="28"/>
        </w:rPr>
        <w:t>ответствии с Земельным кодексом Российской Федерации, Федерал</w:t>
      </w:r>
      <w:r w:rsidRPr="004B6559">
        <w:rPr>
          <w:color w:val="010101"/>
          <w:sz w:val="28"/>
          <w:szCs w:val="28"/>
        </w:rPr>
        <w:t>ь</w:t>
      </w:r>
      <w:r w:rsidRPr="004B6559">
        <w:rPr>
          <w:color w:val="010101"/>
          <w:sz w:val="28"/>
          <w:szCs w:val="28"/>
        </w:rPr>
        <w:t>ным законом от 06.10.2003 №131-ФЗ «Об общих принципах организ</w:t>
      </w:r>
      <w:r w:rsidRPr="004B6559">
        <w:rPr>
          <w:color w:val="010101"/>
          <w:sz w:val="28"/>
          <w:szCs w:val="28"/>
        </w:rPr>
        <w:t>а</w:t>
      </w:r>
      <w:r w:rsidRPr="004B6559">
        <w:rPr>
          <w:color w:val="010101"/>
          <w:sz w:val="28"/>
          <w:szCs w:val="28"/>
        </w:rPr>
        <w:t>ции местного самоуправления в Российской Федерации», Федеральным законом от 31.07.2020 №248-ФЗ «О государственном контроле (надз</w:t>
      </w:r>
      <w:r w:rsidRPr="004B6559">
        <w:rPr>
          <w:color w:val="010101"/>
          <w:sz w:val="28"/>
          <w:szCs w:val="28"/>
        </w:rPr>
        <w:t>о</w:t>
      </w:r>
      <w:r w:rsidRPr="004B6559">
        <w:rPr>
          <w:color w:val="010101"/>
          <w:sz w:val="28"/>
          <w:szCs w:val="28"/>
        </w:rPr>
        <w:t>ре) и муниципальном контроле в Российской Федерации», постановл</w:t>
      </w:r>
      <w:r w:rsidRPr="004B6559">
        <w:rPr>
          <w:color w:val="010101"/>
          <w:sz w:val="28"/>
          <w:szCs w:val="28"/>
        </w:rPr>
        <w:t>е</w:t>
      </w:r>
      <w:r w:rsidRPr="004B6559">
        <w:rPr>
          <w:color w:val="010101"/>
          <w:sz w:val="28"/>
          <w:szCs w:val="28"/>
        </w:rPr>
        <w:t>нием Правительства Российской Федерации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народного Совета народных депутатов от 21.12.2022 №90 «Об утверждении П</w:t>
      </w:r>
      <w:r w:rsidRPr="004B6559">
        <w:rPr>
          <w:color w:val="010101"/>
          <w:sz w:val="28"/>
          <w:szCs w:val="28"/>
        </w:rPr>
        <w:t>о</w:t>
      </w:r>
      <w:r w:rsidRPr="004B6559">
        <w:rPr>
          <w:color w:val="010101"/>
          <w:sz w:val="28"/>
          <w:szCs w:val="28"/>
        </w:rPr>
        <w:t>ложения о муниципальном земельном контроле в границах сельских поселений на территории Поспелихинского района»</w:t>
      </w:r>
    </w:p>
    <w:p w:rsidR="004B6559" w:rsidRPr="004B6559" w:rsidRDefault="004B6559" w:rsidP="004B6559">
      <w:pPr>
        <w:spacing w:before="100" w:beforeAutospacing="1" w:after="100" w:afterAutospacing="1"/>
        <w:contextualSpacing/>
        <w:mirrorIndents/>
        <w:jc w:val="both"/>
        <w:rPr>
          <w:b/>
          <w:bCs/>
          <w:color w:val="010101"/>
          <w:sz w:val="28"/>
          <w:szCs w:val="28"/>
        </w:rPr>
      </w:pPr>
      <w:r w:rsidRPr="004B6559">
        <w:rPr>
          <w:b/>
          <w:bCs/>
          <w:color w:val="010101"/>
          <w:sz w:val="28"/>
          <w:szCs w:val="28"/>
        </w:rPr>
        <w:t xml:space="preserve"> </w:t>
      </w:r>
    </w:p>
    <w:p w:rsidR="004B6559" w:rsidRPr="004B6559" w:rsidRDefault="004B6559" w:rsidP="004B6559">
      <w:pPr>
        <w:spacing w:before="100" w:beforeAutospacing="1" w:after="100" w:afterAutospacing="1"/>
        <w:contextualSpacing/>
        <w:mirrorIndents/>
        <w:jc w:val="center"/>
        <w:rPr>
          <w:color w:val="010101"/>
          <w:sz w:val="28"/>
          <w:szCs w:val="28"/>
        </w:rPr>
      </w:pPr>
      <w:r w:rsidRPr="004B6559">
        <w:rPr>
          <w:b/>
          <w:bCs/>
          <w:color w:val="010101"/>
          <w:sz w:val="28"/>
          <w:szCs w:val="28"/>
        </w:rPr>
        <w:t>2. Аналитическая часть Программы</w:t>
      </w:r>
    </w:p>
    <w:p w:rsidR="004B6559" w:rsidRPr="004B6559" w:rsidRDefault="004B6559" w:rsidP="004B6559">
      <w:pPr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>2.1. Вид осуществляемого муниципального контроля.</w:t>
      </w:r>
    </w:p>
    <w:p w:rsidR="004B6559" w:rsidRPr="004B6559" w:rsidRDefault="004B6559" w:rsidP="004B6559">
      <w:pPr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>Муниципальный земельный контроль на территории Поспел</w:t>
      </w:r>
      <w:r w:rsidRPr="004B6559">
        <w:rPr>
          <w:color w:val="010101"/>
          <w:sz w:val="28"/>
          <w:szCs w:val="28"/>
        </w:rPr>
        <w:t>и</w:t>
      </w:r>
      <w:r w:rsidRPr="004B6559">
        <w:rPr>
          <w:color w:val="010101"/>
          <w:sz w:val="28"/>
          <w:szCs w:val="28"/>
        </w:rPr>
        <w:t>хинского района Алтайского края осуществляет Администрация П</w:t>
      </w:r>
      <w:r w:rsidRPr="004B6559">
        <w:rPr>
          <w:color w:val="010101"/>
          <w:sz w:val="28"/>
          <w:szCs w:val="28"/>
        </w:rPr>
        <w:t>о</w:t>
      </w:r>
      <w:r w:rsidRPr="004B6559">
        <w:rPr>
          <w:color w:val="010101"/>
          <w:sz w:val="28"/>
          <w:szCs w:val="28"/>
        </w:rPr>
        <w:t>спелихинского района Алтайского края (далее – контрольный орган).</w:t>
      </w:r>
    </w:p>
    <w:p w:rsidR="004B6559" w:rsidRPr="004B6559" w:rsidRDefault="004B6559" w:rsidP="004B6559">
      <w:pPr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>2.2. Обзор по виду муниципального контроля.</w:t>
      </w:r>
    </w:p>
    <w:p w:rsidR="004B6559" w:rsidRPr="004B6559" w:rsidRDefault="004B6559" w:rsidP="004B6559">
      <w:pPr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proofErr w:type="gramStart"/>
      <w:r w:rsidRPr="004B6559">
        <w:rPr>
          <w:color w:val="010101"/>
          <w:sz w:val="28"/>
          <w:szCs w:val="28"/>
        </w:rPr>
        <w:t>Муниципальный земельный контроль (далее – муниципальный контроль) – деятельность, направленная на предупреждение, выявление и пресечение нарушений обязательных требований земельного закон</w:t>
      </w:r>
      <w:r w:rsidRPr="004B6559">
        <w:rPr>
          <w:color w:val="010101"/>
          <w:sz w:val="28"/>
          <w:szCs w:val="28"/>
        </w:rPr>
        <w:t>о</w:t>
      </w:r>
      <w:r w:rsidRPr="004B6559">
        <w:rPr>
          <w:color w:val="010101"/>
          <w:sz w:val="28"/>
          <w:szCs w:val="28"/>
        </w:rPr>
        <w:t>дательства (далее обязательных требований), осуществляемая в пред</w:t>
      </w:r>
      <w:r w:rsidRPr="004B6559">
        <w:rPr>
          <w:color w:val="010101"/>
          <w:sz w:val="28"/>
          <w:szCs w:val="28"/>
        </w:rPr>
        <w:t>е</w:t>
      </w:r>
      <w:r w:rsidRPr="004B6559">
        <w:rPr>
          <w:color w:val="010101"/>
          <w:sz w:val="28"/>
          <w:szCs w:val="28"/>
        </w:rPr>
        <w:t>лах полномочий посредством профилактики нарушений обязательных требований, оценки соблюдения гражданами и организациями обяз</w:t>
      </w:r>
      <w:r w:rsidRPr="004B6559">
        <w:rPr>
          <w:color w:val="010101"/>
          <w:sz w:val="28"/>
          <w:szCs w:val="28"/>
        </w:rPr>
        <w:t>а</w:t>
      </w:r>
      <w:r w:rsidRPr="004B6559">
        <w:rPr>
          <w:color w:val="010101"/>
          <w:sz w:val="28"/>
          <w:szCs w:val="28"/>
        </w:rPr>
        <w:t>тельных требований, выявления нарушений обязательных требований,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</w:t>
      </w:r>
      <w:proofErr w:type="gramEnd"/>
      <w:r w:rsidRPr="004B6559">
        <w:rPr>
          <w:color w:val="010101"/>
          <w:sz w:val="28"/>
          <w:szCs w:val="28"/>
        </w:rPr>
        <w:t xml:space="preserve"> пол</w:t>
      </w:r>
      <w:r w:rsidRPr="004B6559">
        <w:rPr>
          <w:color w:val="010101"/>
          <w:sz w:val="28"/>
          <w:szCs w:val="28"/>
        </w:rPr>
        <w:t>о</w:t>
      </w:r>
      <w:r w:rsidRPr="004B6559">
        <w:rPr>
          <w:color w:val="010101"/>
          <w:sz w:val="28"/>
          <w:szCs w:val="28"/>
        </w:rPr>
        <w:t>жения, существовавшего до возникновения таких нарушений.</w:t>
      </w:r>
    </w:p>
    <w:p w:rsidR="004B6559" w:rsidRPr="004B6559" w:rsidRDefault="004B6559" w:rsidP="004B6559">
      <w:pPr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lastRenderedPageBreak/>
        <w:t>2.3. Муниципальный земельный контроль осуществляется посре</w:t>
      </w:r>
      <w:r w:rsidRPr="004B6559">
        <w:rPr>
          <w:color w:val="010101"/>
          <w:sz w:val="28"/>
          <w:szCs w:val="28"/>
        </w:rPr>
        <w:t>д</w:t>
      </w:r>
      <w:r w:rsidRPr="004B6559">
        <w:rPr>
          <w:color w:val="010101"/>
          <w:sz w:val="28"/>
          <w:szCs w:val="28"/>
        </w:rPr>
        <w:t>ством:</w:t>
      </w:r>
    </w:p>
    <w:p w:rsidR="004B6559" w:rsidRPr="004B6559" w:rsidRDefault="004B6559" w:rsidP="004B6559">
      <w:pPr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>– организации и проведения проверок выполнения юридическими л</w:t>
      </w:r>
      <w:r w:rsidRPr="004B6559">
        <w:rPr>
          <w:color w:val="010101"/>
          <w:sz w:val="28"/>
          <w:szCs w:val="28"/>
        </w:rPr>
        <w:t>и</w:t>
      </w:r>
      <w:r w:rsidRPr="004B6559">
        <w:rPr>
          <w:color w:val="010101"/>
          <w:sz w:val="28"/>
          <w:szCs w:val="28"/>
        </w:rPr>
        <w:t>цами, индивидуальными предпринимателями и гражданами обязательных требований земельного законодательства;</w:t>
      </w:r>
    </w:p>
    <w:p w:rsidR="004B6559" w:rsidRPr="004B6559" w:rsidRDefault="004B6559" w:rsidP="004B6559">
      <w:pPr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>– организации и проведения мероприятий по профилактике рисков причинения вреда (ущерба) охраняемым законом ценностям;</w:t>
      </w:r>
    </w:p>
    <w:p w:rsidR="004B6559" w:rsidRPr="004B6559" w:rsidRDefault="004B6559" w:rsidP="004B6559">
      <w:pPr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>– организации и проведения мероприятий по контролю, осуществля</w:t>
      </w:r>
      <w:r w:rsidRPr="004B6559">
        <w:rPr>
          <w:color w:val="010101"/>
          <w:sz w:val="28"/>
          <w:szCs w:val="28"/>
        </w:rPr>
        <w:t>е</w:t>
      </w:r>
      <w:r w:rsidRPr="004B6559">
        <w:rPr>
          <w:color w:val="010101"/>
          <w:sz w:val="28"/>
          <w:szCs w:val="28"/>
        </w:rPr>
        <w:t>мых без взаимодействия с юридическими лицами, индивидуальными пре</w:t>
      </w:r>
      <w:r w:rsidRPr="004B6559">
        <w:rPr>
          <w:color w:val="010101"/>
          <w:sz w:val="28"/>
          <w:szCs w:val="28"/>
        </w:rPr>
        <w:t>д</w:t>
      </w:r>
      <w:r w:rsidRPr="004B6559">
        <w:rPr>
          <w:color w:val="010101"/>
          <w:sz w:val="28"/>
          <w:szCs w:val="28"/>
        </w:rPr>
        <w:t>принимателями.</w:t>
      </w:r>
    </w:p>
    <w:p w:rsidR="004B6559" w:rsidRPr="004B6559" w:rsidRDefault="004B6559" w:rsidP="004B6559">
      <w:pPr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>2.4. Подконтрольные субъекты:</w:t>
      </w:r>
    </w:p>
    <w:p w:rsidR="004B6559" w:rsidRPr="004B6559" w:rsidRDefault="004B6559" w:rsidP="004B6559">
      <w:pPr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>– юридические лица, индивидуальные предприниматели и граждане, при осуществлении ими производственной и иной деятельности по использ</w:t>
      </w:r>
      <w:r w:rsidRPr="004B6559">
        <w:rPr>
          <w:color w:val="010101"/>
          <w:sz w:val="28"/>
          <w:szCs w:val="28"/>
        </w:rPr>
        <w:t>о</w:t>
      </w:r>
      <w:r w:rsidRPr="004B6559">
        <w:rPr>
          <w:color w:val="010101"/>
          <w:sz w:val="28"/>
          <w:szCs w:val="28"/>
        </w:rPr>
        <w:t>ванию земель.</w:t>
      </w:r>
    </w:p>
    <w:p w:rsidR="004B6559" w:rsidRPr="004B6559" w:rsidRDefault="004B6559" w:rsidP="004B6559">
      <w:pPr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>2.5. Перечень правовых актов и их отдельных частей (положений), с</w:t>
      </w:r>
      <w:r w:rsidRPr="004B6559">
        <w:rPr>
          <w:color w:val="010101"/>
          <w:sz w:val="28"/>
          <w:szCs w:val="28"/>
        </w:rPr>
        <w:t>о</w:t>
      </w:r>
      <w:r w:rsidRPr="004B6559">
        <w:rPr>
          <w:color w:val="010101"/>
          <w:sz w:val="28"/>
          <w:szCs w:val="28"/>
        </w:rPr>
        <w:t>держащих обязательные требования, соблюдение которых оценивается при проведении контрольным органом мероприятий по муниципальному земел</w:t>
      </w:r>
      <w:r w:rsidRPr="004B6559">
        <w:rPr>
          <w:color w:val="010101"/>
          <w:sz w:val="28"/>
          <w:szCs w:val="28"/>
        </w:rPr>
        <w:t>ь</w:t>
      </w:r>
      <w:r w:rsidRPr="004B6559">
        <w:rPr>
          <w:color w:val="010101"/>
          <w:sz w:val="28"/>
          <w:szCs w:val="28"/>
        </w:rPr>
        <w:t>ному контролю:</w:t>
      </w:r>
    </w:p>
    <w:p w:rsidR="004B6559" w:rsidRPr="004B6559" w:rsidRDefault="004B6559" w:rsidP="004B6559">
      <w:pPr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>– Земельный Кодекс Российской Федерации;</w:t>
      </w:r>
    </w:p>
    <w:p w:rsidR="004B6559" w:rsidRPr="004B6559" w:rsidRDefault="004B6559" w:rsidP="004B6559">
      <w:pPr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>–</w:t>
      </w:r>
      <w:r w:rsidRPr="004B6559">
        <w:rPr>
          <w:b/>
          <w:color w:val="010101"/>
          <w:sz w:val="28"/>
          <w:szCs w:val="28"/>
        </w:rPr>
        <w:t xml:space="preserve"> «</w:t>
      </w:r>
      <w:r w:rsidRPr="004B6559">
        <w:rPr>
          <w:color w:val="010101"/>
          <w:sz w:val="28"/>
          <w:szCs w:val="28"/>
        </w:rPr>
        <w:t>Гражданский кодекс Российской Федерации (часть первая)» от 30.11.1994 № 51-ФЗ;</w:t>
      </w:r>
    </w:p>
    <w:p w:rsidR="004B6559" w:rsidRPr="004B6559" w:rsidRDefault="004B6559" w:rsidP="004B6559">
      <w:pPr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>–</w:t>
      </w:r>
      <w:r w:rsidRPr="004B6559">
        <w:rPr>
          <w:sz w:val="28"/>
          <w:szCs w:val="28"/>
        </w:rPr>
        <w:t xml:space="preserve"> </w:t>
      </w:r>
      <w:r w:rsidRPr="004B6559">
        <w:rPr>
          <w:color w:val="010101"/>
          <w:sz w:val="28"/>
          <w:szCs w:val="28"/>
        </w:rPr>
        <w:t>Федеральный закон от 07.07.2003 № 112-ФЗ «О личном подсобном хозяйстве»;</w:t>
      </w:r>
    </w:p>
    <w:p w:rsidR="004B6559" w:rsidRPr="004B6559" w:rsidRDefault="004B6559" w:rsidP="004B6559">
      <w:pPr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>–</w:t>
      </w:r>
      <w:r w:rsidRPr="004B6559">
        <w:rPr>
          <w:sz w:val="28"/>
          <w:szCs w:val="28"/>
        </w:rPr>
        <w:t xml:space="preserve"> </w:t>
      </w:r>
      <w:r w:rsidRPr="004B6559">
        <w:rPr>
          <w:color w:val="010101"/>
          <w:sz w:val="28"/>
          <w:szCs w:val="28"/>
        </w:rPr>
        <w:t>Федеральный закон от 25.10.2001 № 137-ФЗ «О введении в действие Земельного кодекса Российской Федерации»;</w:t>
      </w:r>
    </w:p>
    <w:p w:rsidR="004B6559" w:rsidRPr="004B6559" w:rsidRDefault="004B6559" w:rsidP="004B6559">
      <w:pPr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>– «Градостроительный кодекс Российской Федерации» от 29.12.2004 № 190-ФЗ;</w:t>
      </w:r>
    </w:p>
    <w:p w:rsidR="004B6559" w:rsidRPr="004B6559" w:rsidRDefault="004B6559" w:rsidP="004B6559">
      <w:pPr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>–</w:t>
      </w:r>
      <w:r w:rsidRPr="004B6559">
        <w:rPr>
          <w:sz w:val="28"/>
          <w:szCs w:val="28"/>
        </w:rPr>
        <w:t xml:space="preserve"> </w:t>
      </w:r>
      <w:r w:rsidRPr="004B6559">
        <w:rPr>
          <w:color w:val="010101"/>
          <w:sz w:val="28"/>
          <w:szCs w:val="28"/>
        </w:rPr>
        <w:t>Федеральный закон от 21.12.2001 № 178-ФЗ «О приватизации гос</w:t>
      </w:r>
      <w:r w:rsidRPr="004B6559">
        <w:rPr>
          <w:color w:val="010101"/>
          <w:sz w:val="28"/>
          <w:szCs w:val="28"/>
        </w:rPr>
        <w:t>у</w:t>
      </w:r>
      <w:r w:rsidRPr="004B6559">
        <w:rPr>
          <w:color w:val="010101"/>
          <w:sz w:val="28"/>
          <w:szCs w:val="28"/>
        </w:rPr>
        <w:t>дарственного и муниципального имущества»;</w:t>
      </w:r>
    </w:p>
    <w:p w:rsidR="004B6559" w:rsidRPr="004B6559" w:rsidRDefault="004B6559" w:rsidP="004B6559">
      <w:pPr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>– Постановление Правительства Российской Федерации от 03.12.2014 № 1300, в отношении Перечня видов объектов, размещение которых может осуществляться на землях или земельных участках, находящихся в госуда</w:t>
      </w:r>
      <w:r w:rsidRPr="004B6559">
        <w:rPr>
          <w:color w:val="010101"/>
          <w:sz w:val="28"/>
          <w:szCs w:val="28"/>
        </w:rPr>
        <w:t>р</w:t>
      </w:r>
      <w:r w:rsidRPr="004B6559">
        <w:rPr>
          <w:color w:val="010101"/>
          <w:sz w:val="28"/>
          <w:szCs w:val="28"/>
        </w:rPr>
        <w:t>ственной или муниципальной собственности, без предоставления земельных участков и установления сервитутов.</w:t>
      </w:r>
    </w:p>
    <w:p w:rsidR="004B6559" w:rsidRPr="004B6559" w:rsidRDefault="004B6559" w:rsidP="004B6559">
      <w:pPr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>2.6. Данные о проведенных мероприятиях.</w:t>
      </w:r>
    </w:p>
    <w:p w:rsidR="004B6559" w:rsidRPr="004B6559" w:rsidRDefault="004B6559" w:rsidP="004B6559">
      <w:pPr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>В 2024 году в отношении юридических лиц и индивидуальных пре</w:t>
      </w:r>
      <w:r w:rsidRPr="004B6559">
        <w:rPr>
          <w:color w:val="010101"/>
          <w:sz w:val="28"/>
          <w:szCs w:val="28"/>
        </w:rPr>
        <w:t>д</w:t>
      </w:r>
      <w:r w:rsidRPr="004B6559">
        <w:rPr>
          <w:color w:val="010101"/>
          <w:sz w:val="28"/>
          <w:szCs w:val="28"/>
        </w:rPr>
        <w:t>принимателей Администрацией Поспелихинского района Алтайского края  плановые проверки соблюдения земельного законодательства не провод</w:t>
      </w:r>
      <w:r w:rsidRPr="004B6559">
        <w:rPr>
          <w:color w:val="010101"/>
          <w:sz w:val="28"/>
          <w:szCs w:val="28"/>
        </w:rPr>
        <w:t>и</w:t>
      </w:r>
      <w:r w:rsidRPr="004B6559">
        <w:rPr>
          <w:color w:val="010101"/>
          <w:sz w:val="28"/>
          <w:szCs w:val="28"/>
        </w:rPr>
        <w:t>лись. Внеплановые проверки также не проводились.</w:t>
      </w:r>
    </w:p>
    <w:p w:rsidR="004B6559" w:rsidRPr="004B6559" w:rsidRDefault="004B6559" w:rsidP="004B6559">
      <w:pPr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>Обращений и заявлений граждан в Администрацию Поспелихинского района Алтайского края в 2024 году по нарушению земельного законод</w:t>
      </w:r>
      <w:r w:rsidRPr="004B6559">
        <w:rPr>
          <w:color w:val="010101"/>
          <w:sz w:val="28"/>
          <w:szCs w:val="28"/>
        </w:rPr>
        <w:t>а</w:t>
      </w:r>
      <w:r w:rsidRPr="004B6559">
        <w:rPr>
          <w:color w:val="010101"/>
          <w:sz w:val="28"/>
          <w:szCs w:val="28"/>
        </w:rPr>
        <w:t>тельства не поступало.</w:t>
      </w:r>
    </w:p>
    <w:p w:rsidR="004B6559" w:rsidRPr="004B6559" w:rsidRDefault="004B6559" w:rsidP="004B6559">
      <w:pPr>
        <w:spacing w:before="100" w:beforeAutospacing="1" w:after="100" w:afterAutospacing="1"/>
        <w:ind w:firstLine="708"/>
        <w:contextualSpacing/>
        <w:mirrorIndents/>
        <w:jc w:val="both"/>
        <w:rPr>
          <w:sz w:val="28"/>
          <w:szCs w:val="28"/>
        </w:rPr>
      </w:pPr>
      <w:r w:rsidRPr="004B6559">
        <w:rPr>
          <w:sz w:val="28"/>
          <w:szCs w:val="28"/>
        </w:rPr>
        <w:t>Для предупреждения нарушений обязательных требований, должнос</w:t>
      </w:r>
      <w:r w:rsidRPr="004B6559">
        <w:rPr>
          <w:sz w:val="28"/>
          <w:szCs w:val="28"/>
        </w:rPr>
        <w:t>т</w:t>
      </w:r>
      <w:r w:rsidRPr="004B6559">
        <w:rPr>
          <w:sz w:val="28"/>
          <w:szCs w:val="28"/>
        </w:rPr>
        <w:t>ные лица Администрации Поспелихинского района Алтайского края, упо</w:t>
      </w:r>
      <w:r w:rsidRPr="004B6559">
        <w:rPr>
          <w:sz w:val="28"/>
          <w:szCs w:val="28"/>
        </w:rPr>
        <w:t>л</w:t>
      </w:r>
      <w:r w:rsidRPr="004B6559">
        <w:rPr>
          <w:sz w:val="28"/>
          <w:szCs w:val="28"/>
        </w:rPr>
        <w:lastRenderedPageBreak/>
        <w:t>номоченные на осуществления муниципального земельного контроля, осуществляли информирование субъектов по вопросам соблюдения обязател</w:t>
      </w:r>
      <w:r w:rsidRPr="004B6559">
        <w:rPr>
          <w:sz w:val="28"/>
          <w:szCs w:val="28"/>
        </w:rPr>
        <w:t>ь</w:t>
      </w:r>
      <w:r w:rsidRPr="004B6559">
        <w:rPr>
          <w:sz w:val="28"/>
          <w:szCs w:val="28"/>
        </w:rPr>
        <w:t xml:space="preserve">ных требований. </w:t>
      </w:r>
    </w:p>
    <w:p w:rsidR="004B6559" w:rsidRPr="004B6559" w:rsidRDefault="004B6559" w:rsidP="004B6559">
      <w:pPr>
        <w:spacing w:before="100" w:beforeAutospacing="1" w:after="100" w:afterAutospacing="1"/>
        <w:ind w:firstLine="708"/>
        <w:contextualSpacing/>
        <w:mirrorIndents/>
        <w:jc w:val="both"/>
        <w:rPr>
          <w:sz w:val="28"/>
          <w:szCs w:val="28"/>
        </w:rPr>
      </w:pPr>
      <w:r w:rsidRPr="004B6559">
        <w:rPr>
          <w:sz w:val="28"/>
          <w:szCs w:val="28"/>
        </w:rPr>
        <w:t>В 2024 году было проведено 1 выездное обследование без вза</w:t>
      </w:r>
      <w:r w:rsidRPr="004B6559">
        <w:rPr>
          <w:sz w:val="28"/>
          <w:szCs w:val="28"/>
        </w:rPr>
        <w:t>и</w:t>
      </w:r>
      <w:r w:rsidRPr="004B6559">
        <w:rPr>
          <w:sz w:val="28"/>
          <w:szCs w:val="28"/>
        </w:rPr>
        <w:t>модействия с проверяемым лицом, выдано 1 предостережение о нед</w:t>
      </w:r>
      <w:r w:rsidRPr="004B6559">
        <w:rPr>
          <w:sz w:val="28"/>
          <w:szCs w:val="28"/>
        </w:rPr>
        <w:t>о</w:t>
      </w:r>
      <w:r w:rsidRPr="004B6559">
        <w:rPr>
          <w:sz w:val="28"/>
          <w:szCs w:val="28"/>
        </w:rPr>
        <w:t>пустимости нарушения обязательных требований.</w:t>
      </w:r>
    </w:p>
    <w:p w:rsidR="004B6559" w:rsidRPr="004B6559" w:rsidRDefault="004B6559" w:rsidP="004B6559">
      <w:pPr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>2.7. Анализ и оценка рисков причинения вреда охраняемым зак</w:t>
      </w:r>
      <w:r w:rsidRPr="004B6559">
        <w:rPr>
          <w:color w:val="010101"/>
          <w:sz w:val="28"/>
          <w:szCs w:val="28"/>
        </w:rPr>
        <w:t>о</w:t>
      </w:r>
      <w:r w:rsidRPr="004B6559">
        <w:rPr>
          <w:color w:val="010101"/>
          <w:sz w:val="28"/>
          <w:szCs w:val="28"/>
        </w:rPr>
        <w:t>ном ценностям.</w:t>
      </w:r>
    </w:p>
    <w:p w:rsidR="004B6559" w:rsidRPr="004B6559" w:rsidRDefault="004B6559" w:rsidP="004B6559">
      <w:pPr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>Ключевыми и наиболее значимыми рисками являются использ</w:t>
      </w:r>
      <w:r w:rsidRPr="004B6559">
        <w:rPr>
          <w:color w:val="010101"/>
          <w:sz w:val="28"/>
          <w:szCs w:val="28"/>
        </w:rPr>
        <w:t>о</w:t>
      </w:r>
      <w:r w:rsidRPr="004B6559">
        <w:rPr>
          <w:color w:val="010101"/>
          <w:sz w:val="28"/>
          <w:szCs w:val="28"/>
        </w:rPr>
        <w:t>вание земельных участков лицами, не имеющими предусмотренных з</w:t>
      </w:r>
      <w:r w:rsidRPr="004B6559">
        <w:rPr>
          <w:color w:val="010101"/>
          <w:sz w:val="28"/>
          <w:szCs w:val="28"/>
        </w:rPr>
        <w:t>а</w:t>
      </w:r>
      <w:r w:rsidRPr="004B6559">
        <w:rPr>
          <w:color w:val="010101"/>
          <w:sz w:val="28"/>
          <w:szCs w:val="28"/>
        </w:rPr>
        <w:t>конодательством Российской Федерации прав на указанные земельные участки, и использование земельных участков не по целевому назнач</w:t>
      </w:r>
      <w:r w:rsidRPr="004B6559">
        <w:rPr>
          <w:color w:val="010101"/>
          <w:sz w:val="28"/>
          <w:szCs w:val="28"/>
        </w:rPr>
        <w:t>е</w:t>
      </w:r>
      <w:r w:rsidRPr="004B6559">
        <w:rPr>
          <w:color w:val="010101"/>
          <w:sz w:val="28"/>
          <w:szCs w:val="28"/>
        </w:rPr>
        <w:t>нию.</w:t>
      </w:r>
    </w:p>
    <w:p w:rsidR="004B6559" w:rsidRPr="004B6559" w:rsidRDefault="004B6559" w:rsidP="004B6559">
      <w:pPr>
        <w:shd w:val="clear" w:color="auto" w:fill="FFFFFF"/>
        <w:spacing w:before="100" w:beforeAutospacing="1" w:after="100" w:afterAutospacing="1"/>
        <w:contextualSpacing/>
        <w:mirrorIndents/>
        <w:jc w:val="both"/>
        <w:rPr>
          <w:b/>
          <w:bCs/>
          <w:color w:val="010101"/>
          <w:sz w:val="28"/>
          <w:szCs w:val="28"/>
        </w:rPr>
      </w:pPr>
    </w:p>
    <w:p w:rsidR="004B6559" w:rsidRPr="004B6559" w:rsidRDefault="004B6559" w:rsidP="004B6559">
      <w:pPr>
        <w:shd w:val="clear" w:color="auto" w:fill="FFFFFF"/>
        <w:spacing w:before="100" w:beforeAutospacing="1" w:after="100" w:afterAutospacing="1"/>
        <w:contextualSpacing/>
        <w:mirrorIndents/>
        <w:jc w:val="center"/>
        <w:rPr>
          <w:b/>
          <w:bCs/>
          <w:color w:val="010101"/>
          <w:sz w:val="28"/>
          <w:szCs w:val="28"/>
        </w:rPr>
      </w:pPr>
      <w:r w:rsidRPr="004B6559">
        <w:rPr>
          <w:b/>
          <w:bCs/>
          <w:color w:val="010101"/>
          <w:sz w:val="28"/>
          <w:szCs w:val="28"/>
        </w:rPr>
        <w:t>3. Цели и задачи Программы</w:t>
      </w:r>
    </w:p>
    <w:p w:rsidR="004B6559" w:rsidRPr="004B6559" w:rsidRDefault="004B6559" w:rsidP="004B6559">
      <w:pPr>
        <w:shd w:val="clear" w:color="auto" w:fill="FFFFFF"/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>3.1. Цели Программы:</w:t>
      </w:r>
    </w:p>
    <w:p w:rsidR="004B6559" w:rsidRPr="004B6559" w:rsidRDefault="004B6559" w:rsidP="004B6559">
      <w:pPr>
        <w:shd w:val="clear" w:color="auto" w:fill="FFFFFF"/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>- стимулирование добросовестного соблюдения обязательных требований всеми контролируемыми лицами;</w:t>
      </w:r>
    </w:p>
    <w:p w:rsidR="004B6559" w:rsidRPr="004B6559" w:rsidRDefault="004B6559" w:rsidP="004B6559">
      <w:pPr>
        <w:shd w:val="clear" w:color="auto" w:fill="FFFFFF"/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4B6559" w:rsidRPr="004B6559" w:rsidRDefault="004B6559" w:rsidP="004B6559">
      <w:pPr>
        <w:shd w:val="clear" w:color="auto" w:fill="FFFFFF"/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4B6559" w:rsidRPr="004B6559" w:rsidRDefault="004B6559" w:rsidP="004B6559">
      <w:pPr>
        <w:shd w:val="clear" w:color="auto" w:fill="FFFFFF"/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>3.2. Задачи Программы:</w:t>
      </w:r>
    </w:p>
    <w:p w:rsidR="004B6559" w:rsidRPr="004B6559" w:rsidRDefault="004B6559" w:rsidP="004B6559">
      <w:pPr>
        <w:shd w:val="clear" w:color="auto" w:fill="FFFFFF"/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>- выявление причин, факторов и условий, способствующих нар</w:t>
      </w:r>
      <w:r w:rsidRPr="004B6559">
        <w:rPr>
          <w:color w:val="010101"/>
          <w:sz w:val="28"/>
          <w:szCs w:val="28"/>
        </w:rPr>
        <w:t>у</w:t>
      </w:r>
      <w:r w:rsidRPr="004B6559">
        <w:rPr>
          <w:color w:val="010101"/>
          <w:sz w:val="28"/>
          <w:szCs w:val="28"/>
        </w:rPr>
        <w:t>шению обязательных требований законодательства, определение сп</w:t>
      </w:r>
      <w:r w:rsidRPr="004B6559">
        <w:rPr>
          <w:color w:val="010101"/>
          <w:sz w:val="28"/>
          <w:szCs w:val="28"/>
        </w:rPr>
        <w:t>о</w:t>
      </w:r>
      <w:r w:rsidRPr="004B6559">
        <w:rPr>
          <w:color w:val="010101"/>
          <w:sz w:val="28"/>
          <w:szCs w:val="28"/>
        </w:rPr>
        <w:t>собов устранения или снижения рисков их возникновения;</w:t>
      </w:r>
    </w:p>
    <w:p w:rsidR="004B6559" w:rsidRPr="004B6559" w:rsidRDefault="004B6559" w:rsidP="004B6559">
      <w:pPr>
        <w:shd w:val="clear" w:color="auto" w:fill="FFFFFF"/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>- формирование единого понимания обязательных требований з</w:t>
      </w:r>
      <w:r w:rsidRPr="004B6559">
        <w:rPr>
          <w:color w:val="010101"/>
          <w:sz w:val="28"/>
          <w:szCs w:val="28"/>
        </w:rPr>
        <w:t>а</w:t>
      </w:r>
      <w:r w:rsidRPr="004B6559">
        <w:rPr>
          <w:color w:val="010101"/>
          <w:sz w:val="28"/>
          <w:szCs w:val="28"/>
        </w:rPr>
        <w:t>конодательства у всех участников контрольной деятельности;</w:t>
      </w:r>
    </w:p>
    <w:p w:rsidR="004B6559" w:rsidRPr="004B6559" w:rsidRDefault="004B6559" w:rsidP="004B6559">
      <w:pPr>
        <w:shd w:val="clear" w:color="auto" w:fill="FFFFFF"/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 xml:space="preserve">- повышение прозрачности осуществляемой </w:t>
      </w:r>
      <w:r w:rsidRPr="004B6559">
        <w:rPr>
          <w:sz w:val="28"/>
          <w:szCs w:val="28"/>
        </w:rPr>
        <w:t>Администрацией Поспелихинского района Алтайского края</w:t>
      </w:r>
      <w:r w:rsidRPr="004B6559">
        <w:rPr>
          <w:color w:val="010101"/>
          <w:sz w:val="28"/>
          <w:szCs w:val="28"/>
        </w:rPr>
        <w:t xml:space="preserve"> контрольной деятельности;</w:t>
      </w:r>
    </w:p>
    <w:p w:rsidR="004B6559" w:rsidRPr="004B6559" w:rsidRDefault="004B6559" w:rsidP="004B6559">
      <w:pPr>
        <w:shd w:val="clear" w:color="auto" w:fill="FFFFFF"/>
        <w:spacing w:before="100" w:beforeAutospacing="1" w:after="100" w:afterAutospacing="1"/>
        <w:ind w:firstLine="708"/>
        <w:contextualSpacing/>
        <w:mirrorIndents/>
        <w:jc w:val="both"/>
        <w:rPr>
          <w:color w:val="010101"/>
          <w:sz w:val="28"/>
          <w:szCs w:val="28"/>
        </w:rPr>
      </w:pPr>
      <w:r w:rsidRPr="004B6559">
        <w:rPr>
          <w:color w:val="010101"/>
          <w:sz w:val="28"/>
          <w:szCs w:val="28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4B6559" w:rsidRPr="004B6559" w:rsidRDefault="004B6559" w:rsidP="004B6559">
      <w:pPr>
        <w:shd w:val="clear" w:color="auto" w:fill="FFFFFF"/>
        <w:spacing w:before="100" w:beforeAutospacing="1" w:after="100" w:afterAutospacing="1"/>
        <w:contextualSpacing/>
        <w:mirrorIndents/>
        <w:jc w:val="center"/>
        <w:rPr>
          <w:b/>
          <w:bCs/>
          <w:color w:val="010101"/>
          <w:sz w:val="26"/>
          <w:szCs w:val="26"/>
        </w:rPr>
      </w:pPr>
      <w:r w:rsidRPr="004B6559">
        <w:rPr>
          <w:b/>
          <w:bCs/>
          <w:color w:val="010101"/>
          <w:sz w:val="26"/>
          <w:szCs w:val="26"/>
        </w:rPr>
        <w:t xml:space="preserve"> </w:t>
      </w:r>
    </w:p>
    <w:p w:rsidR="004B6559" w:rsidRPr="004B6559" w:rsidRDefault="004B6559" w:rsidP="004B6559">
      <w:pPr>
        <w:shd w:val="clear" w:color="auto" w:fill="FFFFFF"/>
        <w:contextualSpacing/>
        <w:mirrorIndents/>
        <w:jc w:val="center"/>
        <w:rPr>
          <w:b/>
          <w:bCs/>
          <w:color w:val="010101"/>
          <w:sz w:val="26"/>
          <w:szCs w:val="26"/>
        </w:rPr>
      </w:pPr>
      <w:r w:rsidRPr="004B6559">
        <w:rPr>
          <w:b/>
          <w:bCs/>
          <w:color w:val="010101"/>
          <w:sz w:val="26"/>
          <w:szCs w:val="26"/>
        </w:rPr>
        <w:t>4. План мероприятий по профилактике нарушений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138"/>
        <w:gridCol w:w="2959"/>
        <w:gridCol w:w="1876"/>
        <w:gridCol w:w="2038"/>
      </w:tblGrid>
      <w:tr w:rsidR="004B6559" w:rsidRPr="004B6559" w:rsidTr="008B572F">
        <w:tc>
          <w:tcPr>
            <w:tcW w:w="293" w:type="pct"/>
          </w:tcPr>
          <w:p w:rsidR="004B6559" w:rsidRPr="004B6559" w:rsidRDefault="004B6559" w:rsidP="004B6559">
            <w:pPr>
              <w:jc w:val="center"/>
              <w:rPr>
                <w:b/>
              </w:rPr>
            </w:pPr>
            <w:r w:rsidRPr="004B6559">
              <w:rPr>
                <w:b/>
              </w:rPr>
              <w:t xml:space="preserve">№ </w:t>
            </w:r>
            <w:proofErr w:type="gramStart"/>
            <w:r w:rsidRPr="004B6559">
              <w:rPr>
                <w:b/>
              </w:rPr>
              <w:t>п</w:t>
            </w:r>
            <w:proofErr w:type="gramEnd"/>
            <w:r w:rsidRPr="004B6559">
              <w:rPr>
                <w:b/>
              </w:rPr>
              <w:t>/п</w:t>
            </w:r>
          </w:p>
        </w:tc>
        <w:tc>
          <w:tcPr>
            <w:tcW w:w="1117" w:type="pct"/>
          </w:tcPr>
          <w:p w:rsidR="004B6559" w:rsidRPr="004B6559" w:rsidRDefault="004B6559" w:rsidP="004B6559">
            <w:pPr>
              <w:jc w:val="center"/>
              <w:rPr>
                <w:b/>
              </w:rPr>
            </w:pPr>
            <w:r w:rsidRPr="004B6559">
              <w:rPr>
                <w:b/>
              </w:rPr>
              <w:t xml:space="preserve">Наименование мероприятия </w:t>
            </w:r>
          </w:p>
        </w:tc>
        <w:tc>
          <w:tcPr>
            <w:tcW w:w="1546" w:type="pct"/>
          </w:tcPr>
          <w:p w:rsidR="004B6559" w:rsidRPr="004B6559" w:rsidRDefault="004B6559" w:rsidP="004B6559">
            <w:pPr>
              <w:jc w:val="center"/>
              <w:rPr>
                <w:b/>
              </w:rPr>
            </w:pPr>
            <w:r w:rsidRPr="004B6559">
              <w:rPr>
                <w:b/>
              </w:rPr>
              <w:t>Сведения о мероприятии</w:t>
            </w:r>
          </w:p>
        </w:tc>
        <w:tc>
          <w:tcPr>
            <w:tcW w:w="980" w:type="pct"/>
          </w:tcPr>
          <w:p w:rsidR="004B6559" w:rsidRPr="004B6559" w:rsidRDefault="004B6559" w:rsidP="004B6559">
            <w:pPr>
              <w:jc w:val="center"/>
              <w:rPr>
                <w:b/>
              </w:rPr>
            </w:pPr>
            <w:r w:rsidRPr="004B6559">
              <w:rPr>
                <w:b/>
              </w:rPr>
              <w:t>Срок реализ</w:t>
            </w:r>
            <w:r w:rsidRPr="004B6559">
              <w:rPr>
                <w:b/>
              </w:rPr>
              <w:t>а</w:t>
            </w:r>
            <w:r w:rsidRPr="004B6559">
              <w:rPr>
                <w:b/>
              </w:rPr>
              <w:t>ции меропри</w:t>
            </w:r>
            <w:r w:rsidRPr="004B6559">
              <w:rPr>
                <w:b/>
              </w:rPr>
              <w:t>я</w:t>
            </w:r>
            <w:r w:rsidRPr="004B6559">
              <w:rPr>
                <w:b/>
              </w:rPr>
              <w:t>тия</w:t>
            </w:r>
          </w:p>
        </w:tc>
        <w:tc>
          <w:tcPr>
            <w:tcW w:w="1065" w:type="pct"/>
          </w:tcPr>
          <w:p w:rsidR="004B6559" w:rsidRPr="004B6559" w:rsidRDefault="004B6559" w:rsidP="004B6559">
            <w:pPr>
              <w:jc w:val="center"/>
              <w:rPr>
                <w:b/>
              </w:rPr>
            </w:pPr>
            <w:r w:rsidRPr="004B6559">
              <w:rPr>
                <w:b/>
              </w:rPr>
              <w:t>Ответственный исполнитель</w:t>
            </w:r>
          </w:p>
        </w:tc>
      </w:tr>
      <w:tr w:rsidR="004B6559" w:rsidRPr="004B6559" w:rsidTr="008B572F">
        <w:tc>
          <w:tcPr>
            <w:tcW w:w="293" w:type="pct"/>
          </w:tcPr>
          <w:p w:rsidR="004B6559" w:rsidRPr="004B6559" w:rsidRDefault="004B6559" w:rsidP="004B6559">
            <w:pPr>
              <w:jc w:val="center"/>
            </w:pPr>
            <w:r w:rsidRPr="004B6559">
              <w:t>1.</w:t>
            </w:r>
          </w:p>
        </w:tc>
        <w:tc>
          <w:tcPr>
            <w:tcW w:w="1117" w:type="pct"/>
          </w:tcPr>
          <w:p w:rsidR="004B6559" w:rsidRPr="004B6559" w:rsidRDefault="004B6559" w:rsidP="004B6559">
            <w:pPr>
              <w:autoSpaceDE w:val="0"/>
              <w:autoSpaceDN w:val="0"/>
              <w:adjustRightInd w:val="0"/>
              <w:jc w:val="both"/>
            </w:pPr>
            <w:r w:rsidRPr="004B6559">
              <w:t>Информирование</w:t>
            </w:r>
          </w:p>
        </w:tc>
        <w:tc>
          <w:tcPr>
            <w:tcW w:w="1546" w:type="pct"/>
          </w:tcPr>
          <w:p w:rsidR="004B6559" w:rsidRPr="004B6559" w:rsidRDefault="004B6559" w:rsidP="004B6559">
            <w:pPr>
              <w:jc w:val="both"/>
              <w:outlineLvl w:val="2"/>
            </w:pPr>
            <w:r w:rsidRPr="004B6559">
              <w:t>Информирование контр</w:t>
            </w:r>
            <w:r w:rsidRPr="004B6559">
              <w:t>о</w:t>
            </w:r>
            <w:r w:rsidRPr="004B6559">
              <w:t>лируемых лиц и иных з</w:t>
            </w:r>
            <w:r w:rsidRPr="004B6559">
              <w:t>а</w:t>
            </w:r>
            <w:r w:rsidRPr="004B6559">
              <w:t xml:space="preserve">интересованных лиц по вопросам соблюдения обязательных требований </w:t>
            </w:r>
            <w:r w:rsidRPr="004B6559">
              <w:lastRenderedPageBreak/>
              <w:t>посредством размещения соответствующих свед</w:t>
            </w:r>
            <w:r w:rsidRPr="004B6559">
              <w:t>е</w:t>
            </w:r>
            <w:r w:rsidRPr="004B6559">
              <w:t>ний на официальном са</w:t>
            </w:r>
            <w:r w:rsidRPr="004B6559">
              <w:t>й</w:t>
            </w:r>
            <w:r w:rsidRPr="004B6559">
              <w:t xml:space="preserve">те в сети Интернет и в иных формах. </w:t>
            </w:r>
          </w:p>
          <w:p w:rsidR="004B6559" w:rsidRPr="004B6559" w:rsidRDefault="004B6559" w:rsidP="004B6559">
            <w:pPr>
              <w:jc w:val="both"/>
              <w:outlineLvl w:val="2"/>
            </w:pPr>
            <w:r w:rsidRPr="004B6559">
              <w:t>Отдел по управлению м</w:t>
            </w:r>
            <w:r w:rsidRPr="004B6559">
              <w:t>у</w:t>
            </w:r>
            <w:r w:rsidRPr="004B6559">
              <w:t>ниципальным имущ</w:t>
            </w:r>
            <w:r w:rsidRPr="004B6559">
              <w:t>е</w:t>
            </w:r>
            <w:r w:rsidRPr="004B6559">
              <w:t>ством Администрации Поспелихинского района обязан размещать и по</w:t>
            </w:r>
            <w:r w:rsidRPr="004B6559">
              <w:t>д</w:t>
            </w:r>
            <w:r w:rsidRPr="004B6559">
              <w:t>держивать в актуальном состоянии на официал</w:t>
            </w:r>
            <w:r w:rsidRPr="004B6559">
              <w:t>ь</w:t>
            </w:r>
            <w:r w:rsidRPr="004B6559">
              <w:t>ном сайте в сети «Инте</w:t>
            </w:r>
            <w:r w:rsidRPr="004B6559">
              <w:t>р</w:t>
            </w:r>
            <w:r w:rsidRPr="004B6559">
              <w:t xml:space="preserve">нет»: </w:t>
            </w:r>
          </w:p>
          <w:p w:rsidR="004B6559" w:rsidRPr="004B6559" w:rsidRDefault="004B6559" w:rsidP="004B6559">
            <w:pPr>
              <w:jc w:val="both"/>
              <w:outlineLvl w:val="2"/>
            </w:pPr>
            <w:r w:rsidRPr="004B6559">
              <w:t>1) тексты нормативных правовых актов, регул</w:t>
            </w:r>
            <w:r w:rsidRPr="004B6559">
              <w:t>и</w:t>
            </w:r>
            <w:r w:rsidRPr="004B6559">
              <w:t>рующих осуществление муниципального земел</w:t>
            </w:r>
            <w:r w:rsidRPr="004B6559">
              <w:t>ь</w:t>
            </w:r>
            <w:r w:rsidRPr="004B6559">
              <w:t>ного контроля;</w:t>
            </w:r>
          </w:p>
          <w:p w:rsidR="004B6559" w:rsidRPr="004B6559" w:rsidRDefault="004B6559" w:rsidP="004B6559">
            <w:pPr>
              <w:autoSpaceDE w:val="0"/>
              <w:autoSpaceDN w:val="0"/>
              <w:adjustRightInd w:val="0"/>
              <w:jc w:val="both"/>
            </w:pPr>
            <w:r w:rsidRPr="004B6559">
              <w:t>2) сведения об изменен</w:t>
            </w:r>
            <w:r w:rsidRPr="004B6559">
              <w:t>и</w:t>
            </w:r>
            <w:r w:rsidRPr="004B6559">
              <w:t>ях, внесенных в норм</w:t>
            </w:r>
            <w:r w:rsidRPr="004B6559">
              <w:t>а</w:t>
            </w:r>
            <w:r w:rsidRPr="004B6559">
              <w:t>тивные правовые акты, регулирующие осущест</w:t>
            </w:r>
            <w:r w:rsidRPr="004B6559">
              <w:t>в</w:t>
            </w:r>
            <w:r w:rsidRPr="004B6559">
              <w:t>ление муниципального земельного контроля, о сроках и порядке их вступления в силу;</w:t>
            </w:r>
          </w:p>
          <w:p w:rsidR="004B6559" w:rsidRPr="004B6559" w:rsidRDefault="004B6559" w:rsidP="004B6559">
            <w:pPr>
              <w:jc w:val="both"/>
            </w:pPr>
            <w:r w:rsidRPr="004B6559">
              <w:t xml:space="preserve">3) </w:t>
            </w:r>
            <w:hyperlink r:id="rId11" w:history="1">
              <w:r w:rsidRPr="004B6559">
                <w:t>перечень</w:t>
              </w:r>
            </w:hyperlink>
            <w:r w:rsidRPr="004B6559">
              <w:t xml:space="preserve"> нормативных правовых актов с указан</w:t>
            </w:r>
            <w:r w:rsidRPr="004B6559">
              <w:t>и</w:t>
            </w:r>
            <w:r w:rsidRPr="004B6559">
              <w:t>ем структурных единиц этих актов, содержащих обязательные требования, оценка соблюдения кот</w:t>
            </w:r>
            <w:r w:rsidRPr="004B6559">
              <w:t>о</w:t>
            </w:r>
            <w:r w:rsidRPr="004B6559">
              <w:t>рых является предметом контроля, а также инфо</w:t>
            </w:r>
            <w:r w:rsidRPr="004B6559">
              <w:t>р</w:t>
            </w:r>
            <w:r w:rsidRPr="004B6559">
              <w:t>мацию о мерах отве</w:t>
            </w:r>
            <w:r w:rsidRPr="004B6559">
              <w:t>т</w:t>
            </w:r>
            <w:r w:rsidRPr="004B6559">
              <w:t>ственности, применяемых при нарушении обяз</w:t>
            </w:r>
            <w:r w:rsidRPr="004B6559">
              <w:t>а</w:t>
            </w:r>
            <w:r w:rsidRPr="004B6559">
              <w:t>тельных требований, с текстами в действующей редакции;</w:t>
            </w:r>
          </w:p>
          <w:p w:rsidR="004B6559" w:rsidRPr="004B6559" w:rsidRDefault="004B6559" w:rsidP="004B6559">
            <w:pPr>
              <w:jc w:val="both"/>
              <w:outlineLvl w:val="2"/>
            </w:pPr>
            <w:r w:rsidRPr="004B6559">
              <w:t>4) руководства по собл</w:t>
            </w:r>
            <w:r w:rsidRPr="004B6559">
              <w:t>ю</w:t>
            </w:r>
            <w:r w:rsidRPr="004B6559">
              <w:t>дению обязательных тр</w:t>
            </w:r>
            <w:r w:rsidRPr="004B6559">
              <w:t>е</w:t>
            </w:r>
            <w:r w:rsidRPr="004B6559">
              <w:t>бований, разработанные и утвержденные в соотве</w:t>
            </w:r>
            <w:r w:rsidRPr="004B6559">
              <w:t>т</w:t>
            </w:r>
            <w:r w:rsidRPr="004B6559">
              <w:t>ствии с Федеральным з</w:t>
            </w:r>
            <w:r w:rsidRPr="004B6559">
              <w:t>а</w:t>
            </w:r>
            <w:r w:rsidRPr="004B6559">
              <w:t xml:space="preserve">коном от 31.07.2020 № 247-ФЗ. </w:t>
            </w:r>
          </w:p>
          <w:p w:rsidR="004B6559" w:rsidRPr="004B6559" w:rsidRDefault="004B6559" w:rsidP="004B6559">
            <w:pPr>
              <w:jc w:val="both"/>
              <w:outlineLvl w:val="2"/>
            </w:pPr>
            <w:r w:rsidRPr="004B6559">
              <w:t>5) программу профила</w:t>
            </w:r>
            <w:r w:rsidRPr="004B6559">
              <w:t>к</w:t>
            </w:r>
            <w:r w:rsidRPr="004B6559">
              <w:t xml:space="preserve">тики рисков причинения вреда; </w:t>
            </w:r>
          </w:p>
          <w:p w:rsidR="004B6559" w:rsidRPr="004B6559" w:rsidRDefault="004B6559" w:rsidP="004B6559">
            <w:pPr>
              <w:autoSpaceDE w:val="0"/>
              <w:autoSpaceDN w:val="0"/>
              <w:adjustRightInd w:val="0"/>
              <w:jc w:val="both"/>
            </w:pPr>
            <w:r w:rsidRPr="004B6559">
              <w:t>6) исчерпывающий пер</w:t>
            </w:r>
            <w:r w:rsidRPr="004B6559">
              <w:t>е</w:t>
            </w:r>
            <w:r w:rsidRPr="004B6559">
              <w:lastRenderedPageBreak/>
              <w:t>чень сведений, которые могут запрашиваться ко</w:t>
            </w:r>
            <w:r w:rsidRPr="004B6559">
              <w:t>н</w:t>
            </w:r>
            <w:r w:rsidRPr="004B6559">
              <w:t>трольным органом у ко</w:t>
            </w:r>
            <w:r w:rsidRPr="004B6559">
              <w:t>н</w:t>
            </w:r>
            <w:r w:rsidRPr="004B6559">
              <w:t>тролируемого лица;</w:t>
            </w:r>
          </w:p>
          <w:p w:rsidR="004B6559" w:rsidRPr="004B6559" w:rsidRDefault="004B6559" w:rsidP="004B6559">
            <w:pPr>
              <w:jc w:val="both"/>
              <w:outlineLvl w:val="2"/>
            </w:pPr>
            <w:r w:rsidRPr="004B6559">
              <w:t xml:space="preserve">7) сведения о способах получения консультаций по вопросам соблюдения обязательных требований; </w:t>
            </w:r>
          </w:p>
          <w:p w:rsidR="004B6559" w:rsidRPr="004B6559" w:rsidRDefault="004B6559" w:rsidP="004B6559">
            <w:pPr>
              <w:jc w:val="both"/>
              <w:outlineLvl w:val="2"/>
            </w:pPr>
            <w:r w:rsidRPr="004B6559">
              <w:t>8) доклад о муниципал</w:t>
            </w:r>
            <w:r w:rsidRPr="004B6559">
              <w:t>ь</w:t>
            </w:r>
            <w:r w:rsidRPr="004B6559">
              <w:t>ном земельном контроле.</w:t>
            </w:r>
          </w:p>
        </w:tc>
        <w:tc>
          <w:tcPr>
            <w:tcW w:w="980" w:type="pct"/>
          </w:tcPr>
          <w:p w:rsidR="004B6559" w:rsidRPr="004B6559" w:rsidRDefault="004B6559" w:rsidP="004B6559">
            <w:pPr>
              <w:jc w:val="center"/>
            </w:pPr>
            <w:r w:rsidRPr="004B6559">
              <w:lastRenderedPageBreak/>
              <w:t>В течение года</w:t>
            </w:r>
          </w:p>
          <w:p w:rsidR="004B6559" w:rsidRPr="004B6559" w:rsidRDefault="004B6559" w:rsidP="004B6559">
            <w:pPr>
              <w:jc w:val="center"/>
            </w:pPr>
            <w:r w:rsidRPr="004B6559">
              <w:t>(по мере нео</w:t>
            </w:r>
            <w:r w:rsidRPr="004B6559">
              <w:t>б</w:t>
            </w:r>
            <w:r w:rsidRPr="004B6559">
              <w:t>ходимости)</w:t>
            </w:r>
          </w:p>
        </w:tc>
        <w:tc>
          <w:tcPr>
            <w:tcW w:w="1065" w:type="pct"/>
          </w:tcPr>
          <w:p w:rsidR="004B6559" w:rsidRPr="004B6559" w:rsidRDefault="004B6559" w:rsidP="004B6559">
            <w:pPr>
              <w:jc w:val="center"/>
            </w:pPr>
            <w:r w:rsidRPr="004B6559">
              <w:t>Отдел по упра</w:t>
            </w:r>
            <w:r w:rsidRPr="004B6559">
              <w:t>в</w:t>
            </w:r>
            <w:r w:rsidRPr="004B6559">
              <w:t>лению муниц</w:t>
            </w:r>
            <w:r w:rsidRPr="004B6559">
              <w:t>и</w:t>
            </w:r>
            <w:r w:rsidRPr="004B6559">
              <w:t>пальным имущ</w:t>
            </w:r>
            <w:r w:rsidRPr="004B6559">
              <w:t>е</w:t>
            </w:r>
            <w:r w:rsidRPr="004B6559">
              <w:t>ством Админ</w:t>
            </w:r>
            <w:r w:rsidRPr="004B6559">
              <w:t>и</w:t>
            </w:r>
            <w:r w:rsidRPr="004B6559">
              <w:t>страции Посп</w:t>
            </w:r>
            <w:r w:rsidRPr="004B6559">
              <w:t>е</w:t>
            </w:r>
            <w:r w:rsidRPr="004B6559">
              <w:lastRenderedPageBreak/>
              <w:t>лихинского ра</w:t>
            </w:r>
            <w:r w:rsidRPr="004B6559">
              <w:t>й</w:t>
            </w:r>
            <w:r w:rsidRPr="004B6559">
              <w:t xml:space="preserve">она </w:t>
            </w:r>
          </w:p>
        </w:tc>
      </w:tr>
      <w:tr w:rsidR="004B6559" w:rsidRPr="004B6559" w:rsidTr="008B572F">
        <w:tc>
          <w:tcPr>
            <w:tcW w:w="293" w:type="pct"/>
          </w:tcPr>
          <w:p w:rsidR="004B6559" w:rsidRPr="004B6559" w:rsidRDefault="004B6559" w:rsidP="004B6559">
            <w:pPr>
              <w:jc w:val="center"/>
            </w:pPr>
            <w:r w:rsidRPr="004B6559">
              <w:lastRenderedPageBreak/>
              <w:t>2.</w:t>
            </w:r>
          </w:p>
        </w:tc>
        <w:tc>
          <w:tcPr>
            <w:tcW w:w="1117" w:type="pct"/>
          </w:tcPr>
          <w:p w:rsidR="004B6559" w:rsidRPr="004B6559" w:rsidRDefault="004B6559" w:rsidP="004B6559">
            <w:pPr>
              <w:outlineLvl w:val="2"/>
            </w:pPr>
            <w:r w:rsidRPr="004B6559">
              <w:t xml:space="preserve">Консультирование </w:t>
            </w:r>
          </w:p>
        </w:tc>
        <w:tc>
          <w:tcPr>
            <w:tcW w:w="1546" w:type="pct"/>
          </w:tcPr>
          <w:p w:rsidR="004B6559" w:rsidRPr="004B6559" w:rsidRDefault="004B6559" w:rsidP="004B6559">
            <w:pPr>
              <w:jc w:val="both"/>
              <w:outlineLvl w:val="2"/>
            </w:pPr>
            <w:r w:rsidRPr="004B6559">
              <w:t>Консультирование ос</w:t>
            </w:r>
            <w:r w:rsidRPr="004B6559">
              <w:t>у</w:t>
            </w:r>
            <w:r w:rsidRPr="004B6559">
              <w:t>ществляется должнос</w:t>
            </w:r>
            <w:r w:rsidRPr="004B6559">
              <w:t>т</w:t>
            </w:r>
            <w:r w:rsidRPr="004B6559">
              <w:t>ными лицами отдела по управлению муниципал</w:t>
            </w:r>
            <w:r w:rsidRPr="004B6559">
              <w:t>ь</w:t>
            </w:r>
            <w:r w:rsidRPr="004B6559">
              <w:t>ным имуществом Адм</w:t>
            </w:r>
            <w:r w:rsidRPr="004B6559">
              <w:t>и</w:t>
            </w:r>
            <w:r w:rsidRPr="004B6559">
              <w:t>нистрации Поспелихи</w:t>
            </w:r>
            <w:r w:rsidRPr="004B6559">
              <w:t>н</w:t>
            </w:r>
            <w:r w:rsidRPr="004B6559">
              <w:t>ского района по телефону по следующим вопросам:</w:t>
            </w:r>
          </w:p>
          <w:p w:rsidR="004B6559" w:rsidRPr="004B6559" w:rsidRDefault="004B6559" w:rsidP="004B6559">
            <w:pPr>
              <w:jc w:val="both"/>
              <w:outlineLvl w:val="2"/>
            </w:pPr>
            <w:r w:rsidRPr="004B6559">
              <w:t>- разъяснение положений нормативных правовых актов, содержащих обяз</w:t>
            </w:r>
            <w:r w:rsidRPr="004B6559">
              <w:t>а</w:t>
            </w:r>
            <w:r w:rsidRPr="004B6559">
              <w:t>тельные требования, оценка соблюдения кот</w:t>
            </w:r>
            <w:r w:rsidRPr="004B6559">
              <w:t>о</w:t>
            </w:r>
            <w:r w:rsidRPr="004B6559">
              <w:t>рых осуществляется в рамках муниципального земельного контроля;</w:t>
            </w:r>
          </w:p>
          <w:p w:rsidR="004B6559" w:rsidRPr="004B6559" w:rsidRDefault="004B6559" w:rsidP="004B6559">
            <w:pPr>
              <w:jc w:val="both"/>
              <w:outlineLvl w:val="2"/>
            </w:pPr>
            <w:r w:rsidRPr="004B6559">
              <w:t>- разъяснение положений нормативных правовых актов, регламентирующих порядок осуществления муниципального земел</w:t>
            </w:r>
            <w:r w:rsidRPr="004B6559">
              <w:t>ь</w:t>
            </w:r>
            <w:r w:rsidRPr="004B6559">
              <w:t>ного контроля.</w:t>
            </w:r>
          </w:p>
          <w:p w:rsidR="004B6559" w:rsidRPr="004B6559" w:rsidRDefault="004B6559" w:rsidP="004B6559">
            <w:pPr>
              <w:jc w:val="both"/>
              <w:outlineLvl w:val="2"/>
            </w:pPr>
            <w:r w:rsidRPr="004B6559">
              <w:t>В случае если в течение календарного года пост</w:t>
            </w:r>
            <w:r w:rsidRPr="004B6559">
              <w:t>у</w:t>
            </w:r>
            <w:r w:rsidRPr="004B6559">
              <w:t>пило 5 и более одноти</w:t>
            </w:r>
            <w:r w:rsidRPr="004B6559">
              <w:t>п</w:t>
            </w:r>
            <w:r w:rsidRPr="004B6559">
              <w:t>ных (по одним и тем же вопросам) обращений контролируемых лиц и их представителей по ук</w:t>
            </w:r>
            <w:r w:rsidRPr="004B6559">
              <w:t>а</w:t>
            </w:r>
            <w:r w:rsidRPr="004B6559">
              <w:t>занным вопросам, ко</w:t>
            </w:r>
            <w:r w:rsidRPr="004B6559">
              <w:t>н</w:t>
            </w:r>
            <w:r w:rsidRPr="004B6559">
              <w:t>сультирование осущест</w:t>
            </w:r>
            <w:r w:rsidRPr="004B6559">
              <w:t>в</w:t>
            </w:r>
            <w:r w:rsidRPr="004B6559">
              <w:t>ляется посредствам ра</w:t>
            </w:r>
            <w:r w:rsidRPr="004B6559">
              <w:t>з</w:t>
            </w:r>
            <w:r w:rsidRPr="004B6559">
              <w:t>мещения на официальном сайте в сети «Интернет» письменного разъяснения, подписанного уполном</w:t>
            </w:r>
            <w:r w:rsidRPr="004B6559">
              <w:t>о</w:t>
            </w:r>
            <w:r w:rsidRPr="004B6559">
              <w:t>ченным должностным л</w:t>
            </w:r>
            <w:r w:rsidRPr="004B6559">
              <w:t>и</w:t>
            </w:r>
            <w:r w:rsidRPr="004B6559">
              <w:t>цом.</w:t>
            </w:r>
          </w:p>
        </w:tc>
        <w:tc>
          <w:tcPr>
            <w:tcW w:w="980" w:type="pct"/>
          </w:tcPr>
          <w:p w:rsidR="004B6559" w:rsidRPr="004B6559" w:rsidRDefault="004B6559" w:rsidP="004B6559">
            <w:pPr>
              <w:jc w:val="center"/>
            </w:pPr>
            <w:r w:rsidRPr="004B6559">
              <w:t>В течение года</w:t>
            </w:r>
          </w:p>
          <w:p w:rsidR="004B6559" w:rsidRPr="004B6559" w:rsidRDefault="004B6559" w:rsidP="004B6559">
            <w:pPr>
              <w:jc w:val="center"/>
            </w:pPr>
            <w:r w:rsidRPr="004B6559">
              <w:t>(по мере нео</w:t>
            </w:r>
            <w:r w:rsidRPr="004B6559">
              <w:t>б</w:t>
            </w:r>
            <w:r w:rsidRPr="004B6559">
              <w:t>ходимости)</w:t>
            </w:r>
          </w:p>
        </w:tc>
        <w:tc>
          <w:tcPr>
            <w:tcW w:w="1065" w:type="pct"/>
          </w:tcPr>
          <w:p w:rsidR="004B6559" w:rsidRPr="004B6559" w:rsidRDefault="004B6559" w:rsidP="004B6559">
            <w:pPr>
              <w:jc w:val="center"/>
            </w:pPr>
            <w:r w:rsidRPr="004B6559">
              <w:t>Отдел по упра</w:t>
            </w:r>
            <w:r w:rsidRPr="004B6559">
              <w:t>в</w:t>
            </w:r>
            <w:r w:rsidRPr="004B6559">
              <w:t>лению муниц</w:t>
            </w:r>
            <w:r w:rsidRPr="004B6559">
              <w:t>и</w:t>
            </w:r>
            <w:r w:rsidRPr="004B6559">
              <w:t>пальным имущ</w:t>
            </w:r>
            <w:r w:rsidRPr="004B6559">
              <w:t>е</w:t>
            </w:r>
            <w:r w:rsidRPr="004B6559">
              <w:t>ством Админ</w:t>
            </w:r>
            <w:r w:rsidRPr="004B6559">
              <w:t>и</w:t>
            </w:r>
            <w:r w:rsidRPr="004B6559">
              <w:t>страции Посп</w:t>
            </w:r>
            <w:r w:rsidRPr="004B6559">
              <w:t>е</w:t>
            </w:r>
            <w:r w:rsidRPr="004B6559">
              <w:t>лихинского ра</w:t>
            </w:r>
            <w:r w:rsidRPr="004B6559">
              <w:t>й</w:t>
            </w:r>
            <w:r w:rsidRPr="004B6559">
              <w:t>она</w:t>
            </w:r>
          </w:p>
        </w:tc>
      </w:tr>
    </w:tbl>
    <w:p w:rsidR="004B6559" w:rsidRPr="004B6559" w:rsidRDefault="004B6559" w:rsidP="004B6559">
      <w:pPr>
        <w:shd w:val="clear" w:color="auto" w:fill="FFFFFF"/>
        <w:spacing w:before="120"/>
        <w:jc w:val="center"/>
        <w:rPr>
          <w:bCs/>
          <w:color w:val="000000"/>
          <w:sz w:val="28"/>
          <w:szCs w:val="28"/>
        </w:rPr>
      </w:pPr>
      <w:r w:rsidRPr="004B6559">
        <w:rPr>
          <w:bCs/>
          <w:color w:val="000000"/>
          <w:sz w:val="28"/>
          <w:szCs w:val="28"/>
        </w:rPr>
        <w:t xml:space="preserve">Раздел IV. Показатели результативности и эффективности </w:t>
      </w:r>
      <w:proofErr w:type="gramStart"/>
      <w:r w:rsidRPr="004B6559">
        <w:rPr>
          <w:bCs/>
          <w:color w:val="000000"/>
          <w:sz w:val="28"/>
          <w:szCs w:val="28"/>
        </w:rPr>
        <w:t>программы пр</w:t>
      </w:r>
      <w:r w:rsidRPr="004B6559">
        <w:rPr>
          <w:bCs/>
          <w:color w:val="000000"/>
          <w:sz w:val="28"/>
          <w:szCs w:val="28"/>
        </w:rPr>
        <w:t>о</w:t>
      </w:r>
      <w:r w:rsidRPr="004B6559">
        <w:rPr>
          <w:bCs/>
          <w:color w:val="000000"/>
          <w:sz w:val="28"/>
          <w:szCs w:val="28"/>
        </w:rPr>
        <w:t>филактики рисков причинения вреда</w:t>
      </w:r>
      <w:proofErr w:type="gramEnd"/>
    </w:p>
    <w:p w:rsidR="004B6559" w:rsidRPr="004B6559" w:rsidRDefault="004B6559" w:rsidP="004B6559">
      <w:pPr>
        <w:ind w:firstLine="709"/>
        <w:jc w:val="both"/>
        <w:rPr>
          <w:sz w:val="28"/>
          <w:szCs w:val="28"/>
        </w:rPr>
      </w:pPr>
      <w:r w:rsidRPr="004B6559">
        <w:rPr>
          <w:sz w:val="28"/>
          <w:szCs w:val="28"/>
        </w:rPr>
        <w:lastRenderedPageBreak/>
        <w:t>Мониторинг реализации Программы осуществляется на регулярной о</w:t>
      </w:r>
      <w:r w:rsidRPr="004B6559">
        <w:rPr>
          <w:sz w:val="28"/>
          <w:szCs w:val="28"/>
        </w:rPr>
        <w:t>с</w:t>
      </w:r>
      <w:r w:rsidRPr="004B6559">
        <w:rPr>
          <w:sz w:val="28"/>
          <w:szCs w:val="28"/>
        </w:rPr>
        <w:t>нове.</w:t>
      </w:r>
    </w:p>
    <w:p w:rsidR="004B6559" w:rsidRPr="004B6559" w:rsidRDefault="004B6559" w:rsidP="004B6559">
      <w:pPr>
        <w:ind w:firstLine="709"/>
        <w:jc w:val="both"/>
        <w:rPr>
          <w:sz w:val="28"/>
          <w:szCs w:val="28"/>
        </w:rPr>
      </w:pPr>
      <w:r w:rsidRPr="004B6559">
        <w:rPr>
          <w:sz w:val="28"/>
          <w:szCs w:val="28"/>
        </w:rPr>
        <w:t>Результаты профилактической работы включаются в ежегодные докл</w:t>
      </w:r>
      <w:r w:rsidRPr="004B6559">
        <w:rPr>
          <w:sz w:val="28"/>
          <w:szCs w:val="28"/>
        </w:rPr>
        <w:t>а</w:t>
      </w:r>
      <w:r w:rsidRPr="004B6559">
        <w:rPr>
          <w:sz w:val="28"/>
          <w:szCs w:val="28"/>
        </w:rPr>
        <w:t>ды об осуществлении муниципального земельного контроля и в виде отдел</w:t>
      </w:r>
      <w:r w:rsidRPr="004B6559">
        <w:rPr>
          <w:sz w:val="28"/>
          <w:szCs w:val="28"/>
        </w:rPr>
        <w:t>ь</w:t>
      </w:r>
      <w:r w:rsidRPr="004B6559">
        <w:rPr>
          <w:sz w:val="28"/>
          <w:szCs w:val="28"/>
        </w:rPr>
        <w:t>ного информационного сообщения размещаются на официальном сайте А</w:t>
      </w:r>
      <w:r w:rsidRPr="004B6559">
        <w:rPr>
          <w:sz w:val="28"/>
          <w:szCs w:val="28"/>
        </w:rPr>
        <w:t>д</w:t>
      </w:r>
      <w:r w:rsidRPr="004B6559">
        <w:rPr>
          <w:sz w:val="28"/>
          <w:szCs w:val="28"/>
        </w:rPr>
        <w:t>министрации Поспелихинского района в информационно-коммуникационной сети «Интернет».</w:t>
      </w:r>
    </w:p>
    <w:p w:rsidR="001E2260" w:rsidRDefault="004B6559" w:rsidP="004B6559">
      <w:pPr>
        <w:ind w:firstLine="709"/>
        <w:jc w:val="both"/>
        <w:rPr>
          <w:b/>
          <w:sz w:val="32"/>
          <w:szCs w:val="32"/>
        </w:rPr>
      </w:pPr>
      <w:r w:rsidRPr="004B6559">
        <w:rPr>
          <w:sz w:val="28"/>
          <w:szCs w:val="28"/>
        </w:rPr>
        <w:t>Ожидаемый результат Программы - снижение количества выявленных нарушений обязательных требований, требований, установленных муниц</w:t>
      </w:r>
      <w:r w:rsidRPr="004B6559">
        <w:rPr>
          <w:sz w:val="28"/>
          <w:szCs w:val="28"/>
        </w:rPr>
        <w:t>и</w:t>
      </w:r>
      <w:r w:rsidRPr="004B6559">
        <w:rPr>
          <w:sz w:val="28"/>
          <w:szCs w:val="28"/>
        </w:rPr>
        <w:t>пальными правовыми актами при увеличении количества и качества пров</w:t>
      </w:r>
      <w:r w:rsidRPr="004B6559">
        <w:rPr>
          <w:sz w:val="28"/>
          <w:szCs w:val="28"/>
        </w:rPr>
        <w:t>о</w:t>
      </w:r>
      <w:r w:rsidRPr="004B6559">
        <w:rPr>
          <w:sz w:val="28"/>
          <w:szCs w:val="28"/>
        </w:rPr>
        <w:t>димых профилактических мероприятий.</w:t>
      </w:r>
      <w:r w:rsidR="001E2260">
        <w:rPr>
          <w:b/>
          <w:sz w:val="32"/>
          <w:szCs w:val="32"/>
        </w:rPr>
        <w:br w:type="page"/>
      </w:r>
    </w:p>
    <w:p w:rsidR="0039222E" w:rsidRPr="009A24E4" w:rsidRDefault="0039222E" w:rsidP="0039222E">
      <w:pPr>
        <w:jc w:val="center"/>
        <w:rPr>
          <w:sz w:val="28"/>
          <w:szCs w:val="28"/>
        </w:rPr>
      </w:pPr>
      <w:r w:rsidRPr="007264B6">
        <w:rPr>
          <w:b/>
          <w:sz w:val="28"/>
          <w:szCs w:val="28"/>
        </w:rPr>
        <w:lastRenderedPageBreak/>
        <w:t xml:space="preserve">СБОРНИК № </w:t>
      </w:r>
      <w:r w:rsidR="004B6559">
        <w:rPr>
          <w:b/>
          <w:sz w:val="28"/>
          <w:szCs w:val="28"/>
        </w:rPr>
        <w:t>11</w:t>
      </w: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>муниципальных правовых актов</w:t>
      </w:r>
    </w:p>
    <w:p w:rsidR="0039222E" w:rsidRPr="007264B6" w:rsidRDefault="0039222E" w:rsidP="0039222E">
      <w:pPr>
        <w:keepNext/>
        <w:spacing w:before="240" w:after="60"/>
        <w:jc w:val="center"/>
        <w:outlineLvl w:val="1"/>
        <w:rPr>
          <w:b/>
          <w:bCs/>
          <w:iCs/>
        </w:rPr>
      </w:pPr>
      <w:r w:rsidRPr="007264B6">
        <w:rPr>
          <w:b/>
          <w:bCs/>
          <w:iCs/>
        </w:rPr>
        <w:t>Поспелихинского района Алтайского края</w:t>
      </w:r>
    </w:p>
    <w:p w:rsidR="0039222E" w:rsidRPr="007264B6" w:rsidRDefault="0039222E" w:rsidP="0039222E">
      <w:pPr>
        <w:jc w:val="both"/>
      </w:pPr>
    </w:p>
    <w:p w:rsidR="0039222E" w:rsidRPr="007264B6" w:rsidRDefault="0039222E" w:rsidP="0039222E">
      <w:pPr>
        <w:jc w:val="center"/>
      </w:pP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 xml:space="preserve">СОДЕРЖАНИЕ  </w:t>
      </w:r>
    </w:p>
    <w:p w:rsidR="0039222E" w:rsidRPr="007264B6" w:rsidRDefault="0039222E" w:rsidP="0039222E">
      <w:pPr>
        <w:jc w:val="center"/>
        <w:rPr>
          <w:b/>
        </w:rPr>
      </w:pPr>
    </w:p>
    <w:p w:rsidR="0039222E" w:rsidRDefault="0039222E" w:rsidP="0039222E">
      <w:pPr>
        <w:jc w:val="center"/>
        <w:rPr>
          <w:b/>
          <w:u w:val="single"/>
        </w:rPr>
      </w:pPr>
      <w:proofErr w:type="gramStart"/>
      <w:r w:rsidRPr="007264B6">
        <w:rPr>
          <w:b/>
          <w:u w:val="single"/>
        </w:rPr>
        <w:t>Раздел первый</w:t>
      </w:r>
      <w:proofErr w:type="gramEnd"/>
      <w:r w:rsidRPr="007264B6">
        <w:rPr>
          <w:b/>
          <w:u w:val="single"/>
        </w:rPr>
        <w:t xml:space="preserve">: </w:t>
      </w: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sz w:val="28"/>
        </w:rPr>
      </w:pPr>
      <w:r w:rsidRPr="00795A5B">
        <w:rPr>
          <w:sz w:val="28"/>
        </w:rPr>
        <w:t>Постановления Администрации Поспелихинского района</w:t>
      </w:r>
    </w:p>
    <w:p w:rsidR="00D44EBE" w:rsidRPr="00F51017" w:rsidRDefault="00D44EBE" w:rsidP="0039222E">
      <w:pPr>
        <w:jc w:val="center"/>
        <w:rPr>
          <w:sz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172"/>
        <w:gridCol w:w="6051"/>
        <w:gridCol w:w="1134"/>
      </w:tblGrid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8B572F" w:rsidP="00CA04BD">
            <w:pPr>
              <w:widowControl w:val="0"/>
              <w:adjustRightInd w:val="0"/>
              <w:jc w:val="center"/>
            </w:pPr>
            <w:bookmarkStart w:id="4" w:name="_GoBack" w:colFirst="1" w:colLast="2"/>
            <w:r>
              <w:t xml:space="preserve">1. </w:t>
            </w:r>
          </w:p>
        </w:tc>
        <w:tc>
          <w:tcPr>
            <w:tcW w:w="2172" w:type="dxa"/>
            <w:shd w:val="clear" w:color="auto" w:fill="auto"/>
          </w:tcPr>
          <w:p w:rsidR="0039222E" w:rsidRDefault="008B572F" w:rsidP="008B572F">
            <w:pPr>
              <w:widowControl w:val="0"/>
              <w:adjustRightInd w:val="0"/>
              <w:jc w:val="center"/>
            </w:pPr>
            <w:r>
              <w:t>05.11.2024 № 554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4F6B65" w:rsidP="001E2260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4F6B65">
              <w:t>Об утверждении основных показателей среднесрочного прогноза социально–экономического развития муниц</w:t>
            </w:r>
            <w:r w:rsidRPr="004F6B65">
              <w:t>и</w:t>
            </w:r>
            <w:r w:rsidRPr="004F6B65">
              <w:t xml:space="preserve">пального образования </w:t>
            </w:r>
            <w:proofErr w:type="spellStart"/>
            <w:r w:rsidRPr="004F6B65">
              <w:t>Поспелихинский</w:t>
            </w:r>
            <w:proofErr w:type="spellEnd"/>
            <w:r w:rsidRPr="004F6B65">
              <w:t xml:space="preserve"> район Алта</w:t>
            </w:r>
            <w:r w:rsidRPr="004F6B65">
              <w:t>й</w:t>
            </w:r>
            <w:r w:rsidRPr="004F6B65">
              <w:t>ского края на 2024 и на прогнозный период 2025-2027 годы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C33D66" w:rsidP="00BD0392">
            <w:pPr>
              <w:widowControl w:val="0"/>
              <w:adjustRightInd w:val="0"/>
              <w:jc w:val="center"/>
            </w:pPr>
            <w:r>
              <w:t>стр. 3</w:t>
            </w:r>
          </w:p>
        </w:tc>
      </w:tr>
      <w:tr w:rsidR="008B572F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8B572F" w:rsidRPr="007264B6" w:rsidRDefault="008E2FF1" w:rsidP="008B572F">
            <w:pPr>
              <w:widowControl w:val="0"/>
              <w:adjustRightInd w:val="0"/>
              <w:jc w:val="center"/>
            </w:pPr>
            <w:r>
              <w:t>2</w:t>
            </w:r>
            <w:r w:rsidR="008B572F">
              <w:t>.</w:t>
            </w:r>
          </w:p>
        </w:tc>
        <w:tc>
          <w:tcPr>
            <w:tcW w:w="2172" w:type="dxa"/>
            <w:shd w:val="clear" w:color="auto" w:fill="auto"/>
          </w:tcPr>
          <w:p w:rsidR="008B572F" w:rsidRDefault="008B572F" w:rsidP="008B572F">
            <w:pPr>
              <w:widowControl w:val="0"/>
              <w:adjustRightInd w:val="0"/>
              <w:jc w:val="center"/>
            </w:pPr>
            <w:r>
              <w:t>05.11.2024 № 555</w:t>
            </w:r>
          </w:p>
        </w:tc>
        <w:tc>
          <w:tcPr>
            <w:tcW w:w="6051" w:type="dxa"/>
            <w:shd w:val="clear" w:color="auto" w:fill="auto"/>
          </w:tcPr>
          <w:p w:rsidR="008B572F" w:rsidRPr="00365F65" w:rsidRDefault="008B572F" w:rsidP="008B572F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1E2260">
              <w:t xml:space="preserve">О признании </w:t>
            </w:r>
            <w:proofErr w:type="gramStart"/>
            <w:r w:rsidRPr="001E2260">
              <w:t>утратившим</w:t>
            </w:r>
            <w:proofErr w:type="gramEnd"/>
            <w:r w:rsidRPr="001E2260">
              <w:t xml:space="preserve"> силу постановления Админ</w:t>
            </w:r>
            <w:r w:rsidRPr="001E2260">
              <w:t>и</w:t>
            </w:r>
            <w:r w:rsidRPr="001E2260">
              <w:t>страции района от 10.06.2016 № 350</w:t>
            </w:r>
          </w:p>
        </w:tc>
        <w:tc>
          <w:tcPr>
            <w:tcW w:w="1134" w:type="dxa"/>
            <w:shd w:val="clear" w:color="auto" w:fill="auto"/>
          </w:tcPr>
          <w:p w:rsidR="008B572F" w:rsidRPr="007264B6" w:rsidRDefault="008B572F" w:rsidP="00C33D66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C33D66">
              <w:t>13</w:t>
            </w:r>
          </w:p>
        </w:tc>
      </w:tr>
      <w:tr w:rsidR="008B572F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8B572F" w:rsidRPr="007264B6" w:rsidRDefault="008E2FF1" w:rsidP="00CA04BD">
            <w:pPr>
              <w:widowControl w:val="0"/>
              <w:adjustRightInd w:val="0"/>
              <w:jc w:val="center"/>
            </w:pPr>
            <w:r>
              <w:t>3</w:t>
            </w:r>
            <w:r w:rsidR="008B572F">
              <w:t>.</w:t>
            </w:r>
          </w:p>
        </w:tc>
        <w:tc>
          <w:tcPr>
            <w:tcW w:w="2172" w:type="dxa"/>
            <w:shd w:val="clear" w:color="auto" w:fill="auto"/>
          </w:tcPr>
          <w:p w:rsidR="008B572F" w:rsidRDefault="008B572F" w:rsidP="00CA04BD">
            <w:pPr>
              <w:widowControl w:val="0"/>
              <w:adjustRightInd w:val="0"/>
              <w:jc w:val="center"/>
            </w:pPr>
            <w:r>
              <w:t>19.11.2024 № 610</w:t>
            </w:r>
          </w:p>
        </w:tc>
        <w:tc>
          <w:tcPr>
            <w:tcW w:w="6051" w:type="dxa"/>
            <w:shd w:val="clear" w:color="auto" w:fill="auto"/>
          </w:tcPr>
          <w:p w:rsidR="008B572F" w:rsidRPr="00365F65" w:rsidRDefault="008B572F" w:rsidP="001E2260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1E2260">
              <w:t>О внесении изменений в постановление Администрации района от 09.02.2022 № 48</w:t>
            </w:r>
          </w:p>
        </w:tc>
        <w:tc>
          <w:tcPr>
            <w:tcW w:w="1134" w:type="dxa"/>
            <w:shd w:val="clear" w:color="auto" w:fill="auto"/>
          </w:tcPr>
          <w:p w:rsidR="008B572F" w:rsidRPr="007264B6" w:rsidRDefault="008B572F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6821AB">
              <w:t>1</w:t>
            </w:r>
            <w:r>
              <w:t>4</w:t>
            </w:r>
          </w:p>
        </w:tc>
      </w:tr>
      <w:tr w:rsidR="008B572F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8B572F" w:rsidRPr="007264B6" w:rsidRDefault="008E2FF1" w:rsidP="00CA04BD">
            <w:pPr>
              <w:widowControl w:val="0"/>
              <w:adjustRightInd w:val="0"/>
              <w:jc w:val="center"/>
            </w:pPr>
            <w:r>
              <w:t>4</w:t>
            </w:r>
            <w:r w:rsidR="008B572F">
              <w:t>.</w:t>
            </w:r>
          </w:p>
        </w:tc>
        <w:tc>
          <w:tcPr>
            <w:tcW w:w="2172" w:type="dxa"/>
            <w:shd w:val="clear" w:color="auto" w:fill="auto"/>
          </w:tcPr>
          <w:p w:rsidR="008B572F" w:rsidRDefault="008B572F" w:rsidP="00CA04BD">
            <w:pPr>
              <w:widowControl w:val="0"/>
              <w:adjustRightInd w:val="0"/>
              <w:jc w:val="center"/>
            </w:pPr>
            <w:r>
              <w:t>19.11.2024 № 611</w:t>
            </w:r>
          </w:p>
        </w:tc>
        <w:tc>
          <w:tcPr>
            <w:tcW w:w="6051" w:type="dxa"/>
            <w:shd w:val="clear" w:color="auto" w:fill="auto"/>
          </w:tcPr>
          <w:p w:rsidR="008B572F" w:rsidRPr="00795A5B" w:rsidRDefault="008B572F" w:rsidP="004B6559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4B6559">
              <w:t>Об утверждении Программы про</w:t>
            </w:r>
            <w:r>
              <w:t>филактики рисков пр</w:t>
            </w:r>
            <w:r>
              <w:t>и</w:t>
            </w:r>
            <w:r>
              <w:t>чинения вре</w:t>
            </w:r>
            <w:r w:rsidRPr="004B6559">
              <w:t>да (ущерба) охраняемым законом ценн</w:t>
            </w:r>
            <w:r w:rsidRPr="004B6559">
              <w:t>о</w:t>
            </w:r>
            <w:r w:rsidRPr="004B6559">
              <w:t>стям в сфере муниципального земельного контроля на территории Поспелихинского района Алтайского края на 2025 год</w:t>
            </w:r>
          </w:p>
        </w:tc>
        <w:tc>
          <w:tcPr>
            <w:tcW w:w="1134" w:type="dxa"/>
            <w:shd w:val="clear" w:color="auto" w:fill="auto"/>
          </w:tcPr>
          <w:p w:rsidR="008B572F" w:rsidRPr="007264B6" w:rsidRDefault="008B572F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6821AB">
              <w:t>21</w:t>
            </w:r>
          </w:p>
        </w:tc>
      </w:tr>
      <w:bookmarkEnd w:id="4"/>
    </w:tbl>
    <w:p w:rsidR="00F67BB3" w:rsidRDefault="00F67BB3"/>
    <w:sectPr w:rsidR="00F67BB3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D66" w:rsidRDefault="00C33D66" w:rsidP="00293B41">
      <w:r>
        <w:separator/>
      </w:r>
    </w:p>
  </w:endnote>
  <w:endnote w:type="continuationSeparator" w:id="0">
    <w:p w:rsidR="00C33D66" w:rsidRDefault="00C33D66" w:rsidP="0029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D66" w:rsidRDefault="00C33D66" w:rsidP="00293B41">
      <w:r>
        <w:separator/>
      </w:r>
    </w:p>
  </w:footnote>
  <w:footnote w:type="continuationSeparator" w:id="0">
    <w:p w:rsidR="00C33D66" w:rsidRDefault="00C33D66" w:rsidP="00293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3051829"/>
      <w:docPartObj>
        <w:docPartGallery w:val="Page Numbers (Top of Page)"/>
        <w:docPartUnique/>
      </w:docPartObj>
    </w:sdtPr>
    <w:sdtEndPr/>
    <w:sdtContent>
      <w:p w:rsidR="00E16604" w:rsidRDefault="00E1660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FF1">
          <w:rPr>
            <w:noProof/>
          </w:rPr>
          <w:t>3</w:t>
        </w:r>
        <w:r>
          <w:fldChar w:fldCharType="end"/>
        </w:r>
      </w:p>
    </w:sdtContent>
  </w:sdt>
  <w:p w:rsidR="00E16604" w:rsidRDefault="00E1660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7003517"/>
      <w:docPartObj>
        <w:docPartGallery w:val="Page Numbers (Top of Page)"/>
        <w:docPartUnique/>
      </w:docPartObj>
    </w:sdtPr>
    <w:sdtEndPr/>
    <w:sdtContent>
      <w:p w:rsidR="00C33D66" w:rsidRDefault="00C33D6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FF1">
          <w:rPr>
            <w:noProof/>
          </w:rPr>
          <w:t>28</w:t>
        </w:r>
        <w:r>
          <w:fldChar w:fldCharType="end"/>
        </w:r>
      </w:p>
    </w:sdtContent>
  </w:sdt>
  <w:p w:rsidR="00C33D66" w:rsidRDefault="00C33D6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52124"/>
    <w:multiLevelType w:val="hybridMultilevel"/>
    <w:tmpl w:val="9262659C"/>
    <w:lvl w:ilvl="0" w:tplc="889439D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9DD6384"/>
    <w:multiLevelType w:val="multilevel"/>
    <w:tmpl w:val="19C4F542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FC7FFA"/>
    <w:multiLevelType w:val="multilevel"/>
    <w:tmpl w:val="28687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</w:abstractNum>
  <w:abstractNum w:abstractNumId="3">
    <w:nsid w:val="2CDF334B"/>
    <w:multiLevelType w:val="hybridMultilevel"/>
    <w:tmpl w:val="E3F6E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BE09D1"/>
    <w:multiLevelType w:val="hybridMultilevel"/>
    <w:tmpl w:val="06203886"/>
    <w:lvl w:ilvl="0" w:tplc="0C8812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D1748C8"/>
    <w:multiLevelType w:val="multilevel"/>
    <w:tmpl w:val="A9522A90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2B85ADD"/>
    <w:multiLevelType w:val="multilevel"/>
    <w:tmpl w:val="0180CB26"/>
    <w:lvl w:ilvl="0">
      <w:start w:val="8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5C0720"/>
    <w:multiLevelType w:val="hybridMultilevel"/>
    <w:tmpl w:val="9AC84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AF6ED5"/>
    <w:multiLevelType w:val="singleLevel"/>
    <w:tmpl w:val="C5725846"/>
    <w:lvl w:ilvl="0">
      <w:start w:val="2"/>
      <w:numFmt w:val="decimal"/>
      <w:lvlText w:val="%1.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9">
    <w:nsid w:val="7EA54B10"/>
    <w:multiLevelType w:val="multilevel"/>
    <w:tmpl w:val="F5D6A764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0"/>
  </w:num>
  <w:num w:numId="7">
    <w:abstractNumId w:val="8"/>
  </w:num>
  <w:num w:numId="8">
    <w:abstractNumId w:val="7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A46"/>
    <w:rsid w:val="0016413E"/>
    <w:rsid w:val="001B293E"/>
    <w:rsid w:val="001E2260"/>
    <w:rsid w:val="00271086"/>
    <w:rsid w:val="00293B41"/>
    <w:rsid w:val="00337D8D"/>
    <w:rsid w:val="0039222E"/>
    <w:rsid w:val="003D15CF"/>
    <w:rsid w:val="00417F0C"/>
    <w:rsid w:val="00462C1F"/>
    <w:rsid w:val="004814F8"/>
    <w:rsid w:val="004972A4"/>
    <w:rsid w:val="004B6559"/>
    <w:rsid w:val="004F6B65"/>
    <w:rsid w:val="00510E36"/>
    <w:rsid w:val="006821AB"/>
    <w:rsid w:val="00703F9A"/>
    <w:rsid w:val="007A3D25"/>
    <w:rsid w:val="008B572F"/>
    <w:rsid w:val="008E2FF1"/>
    <w:rsid w:val="009B6371"/>
    <w:rsid w:val="00AF42AC"/>
    <w:rsid w:val="00B95C6D"/>
    <w:rsid w:val="00BD0392"/>
    <w:rsid w:val="00C33D66"/>
    <w:rsid w:val="00C41538"/>
    <w:rsid w:val="00CA04BD"/>
    <w:rsid w:val="00D06391"/>
    <w:rsid w:val="00D44EBE"/>
    <w:rsid w:val="00DD430D"/>
    <w:rsid w:val="00E16604"/>
    <w:rsid w:val="00E63A46"/>
    <w:rsid w:val="00E72BC2"/>
    <w:rsid w:val="00F6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">
    <w:name w:val="Основной текст (2)_"/>
    <w:link w:val="20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1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basedOn w:val="a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uiPriority w:val="99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9B6371"/>
    <w:rPr>
      <w:rFonts w:cs="Times New Roman"/>
    </w:rPr>
  </w:style>
  <w:style w:type="paragraph" w:styleId="af0">
    <w:name w:val="Subtitle"/>
    <w:basedOn w:val="a"/>
    <w:next w:val="a"/>
    <w:link w:val="af1"/>
    <w:uiPriority w:val="11"/>
    <w:qFormat/>
    <w:rsid w:val="001E22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1">
    <w:name w:val="Подзаголовок Знак"/>
    <w:basedOn w:val="a0"/>
    <w:link w:val="af0"/>
    <w:uiPriority w:val="11"/>
    <w:rsid w:val="001E22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">
    <w:name w:val="Основной текст (2)_"/>
    <w:link w:val="20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1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basedOn w:val="a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uiPriority w:val="99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9B6371"/>
    <w:rPr>
      <w:rFonts w:cs="Times New Roman"/>
    </w:rPr>
  </w:style>
  <w:style w:type="paragraph" w:styleId="af0">
    <w:name w:val="Subtitle"/>
    <w:basedOn w:val="a"/>
    <w:next w:val="a"/>
    <w:link w:val="af1"/>
    <w:uiPriority w:val="11"/>
    <w:qFormat/>
    <w:rsid w:val="001E22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1">
    <w:name w:val="Подзаголовок Знак"/>
    <w:basedOn w:val="a0"/>
    <w:link w:val="af0"/>
    <w:uiPriority w:val="11"/>
    <w:rsid w:val="001E22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7585777.0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pospelixa-adminoffical.gosuslugi.ru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AE617-A3F7-4F4B-B629-A73C1A9F7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28</Pages>
  <Words>7452</Words>
  <Characters>42477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госуслуги</dc:creator>
  <cp:lastModifiedBy>Tanya</cp:lastModifiedBy>
  <cp:revision>6</cp:revision>
  <cp:lastPrinted>2024-12-15T09:17:00Z</cp:lastPrinted>
  <dcterms:created xsi:type="dcterms:W3CDTF">2024-12-07T18:26:00Z</dcterms:created>
  <dcterms:modified xsi:type="dcterms:W3CDTF">2024-12-15T09:19:00Z</dcterms:modified>
</cp:coreProperties>
</file>