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B4F" w:rsidRPr="00AC4D36" w:rsidRDefault="00300B4F" w:rsidP="00A15F9E">
      <w:pPr>
        <w:jc w:val="center"/>
        <w:rPr>
          <w:sz w:val="28"/>
          <w:szCs w:val="28"/>
        </w:rPr>
      </w:pPr>
      <w:r w:rsidRPr="00AC4D36">
        <w:rPr>
          <w:sz w:val="28"/>
          <w:szCs w:val="28"/>
        </w:rPr>
        <w:t>АДМИНИСТРАЦИЯ ПОСПЕЛИХИНСКОГО РАЙОНА</w:t>
      </w:r>
    </w:p>
    <w:p w:rsidR="00300B4F" w:rsidRPr="00AC4D36" w:rsidRDefault="00300B4F" w:rsidP="00300B4F">
      <w:pPr>
        <w:jc w:val="center"/>
        <w:rPr>
          <w:sz w:val="28"/>
          <w:szCs w:val="28"/>
        </w:rPr>
      </w:pPr>
      <w:r w:rsidRPr="00AC4D36">
        <w:rPr>
          <w:sz w:val="28"/>
          <w:szCs w:val="28"/>
        </w:rPr>
        <w:t>АЛТАЙСКОГО КРАЯ</w:t>
      </w:r>
    </w:p>
    <w:p w:rsidR="00300B4F" w:rsidRDefault="00300B4F" w:rsidP="00300B4F">
      <w:pPr>
        <w:rPr>
          <w:sz w:val="28"/>
          <w:szCs w:val="28"/>
        </w:rPr>
      </w:pPr>
    </w:p>
    <w:p w:rsidR="00454655" w:rsidRPr="00AC4D36" w:rsidRDefault="00454655" w:rsidP="00300B4F">
      <w:pPr>
        <w:rPr>
          <w:sz w:val="28"/>
          <w:szCs w:val="28"/>
        </w:rPr>
      </w:pPr>
    </w:p>
    <w:p w:rsidR="00300B4F" w:rsidRDefault="00300B4F" w:rsidP="000872B6">
      <w:pPr>
        <w:jc w:val="center"/>
        <w:rPr>
          <w:sz w:val="28"/>
          <w:szCs w:val="28"/>
        </w:rPr>
      </w:pPr>
      <w:r w:rsidRPr="00AC4D36">
        <w:rPr>
          <w:sz w:val="28"/>
          <w:szCs w:val="28"/>
        </w:rPr>
        <w:t>ПОСТАНОВЛЕНИЕ</w:t>
      </w:r>
    </w:p>
    <w:p w:rsidR="00D016E4" w:rsidRPr="00AC4D36" w:rsidRDefault="00D016E4" w:rsidP="000872B6">
      <w:pPr>
        <w:jc w:val="center"/>
        <w:rPr>
          <w:sz w:val="28"/>
          <w:szCs w:val="28"/>
        </w:rPr>
      </w:pPr>
    </w:p>
    <w:p w:rsidR="00300B4F" w:rsidRPr="00AC4D36" w:rsidRDefault="009A66B5" w:rsidP="00300B4F">
      <w:pPr>
        <w:jc w:val="both"/>
        <w:rPr>
          <w:sz w:val="28"/>
          <w:szCs w:val="28"/>
        </w:rPr>
      </w:pPr>
      <w:r>
        <w:rPr>
          <w:sz w:val="28"/>
          <w:szCs w:val="28"/>
        </w:rPr>
        <w:t>12.03.2025</w:t>
      </w:r>
      <w:r w:rsidR="00300B4F" w:rsidRPr="00AC4D36">
        <w:rPr>
          <w:sz w:val="28"/>
          <w:szCs w:val="28"/>
        </w:rPr>
        <w:tab/>
      </w:r>
      <w:r w:rsidR="00300B4F" w:rsidRPr="00AC4D36">
        <w:rPr>
          <w:sz w:val="28"/>
          <w:szCs w:val="28"/>
        </w:rPr>
        <w:tab/>
        <w:t xml:space="preserve"> </w:t>
      </w:r>
      <w:r w:rsidR="00300B4F" w:rsidRPr="00AC4D36">
        <w:rPr>
          <w:sz w:val="28"/>
          <w:szCs w:val="28"/>
        </w:rPr>
        <w:tab/>
      </w:r>
      <w:r w:rsidR="00300B4F" w:rsidRPr="00AC4D36">
        <w:rPr>
          <w:sz w:val="28"/>
          <w:szCs w:val="28"/>
        </w:rPr>
        <w:tab/>
      </w:r>
      <w:r w:rsidR="00300B4F" w:rsidRPr="00AC4D36">
        <w:rPr>
          <w:sz w:val="28"/>
          <w:szCs w:val="28"/>
        </w:rPr>
        <w:tab/>
      </w:r>
      <w:r w:rsidR="00300B4F" w:rsidRPr="00AC4D36">
        <w:rPr>
          <w:sz w:val="28"/>
          <w:szCs w:val="28"/>
        </w:rPr>
        <w:tab/>
      </w:r>
      <w:r w:rsidR="00300B4F" w:rsidRPr="00AC4D36">
        <w:rPr>
          <w:sz w:val="28"/>
          <w:szCs w:val="28"/>
        </w:rPr>
        <w:tab/>
      </w:r>
      <w:r w:rsidR="00300B4F" w:rsidRPr="00AC4D36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</w:t>
      </w:r>
      <w:r w:rsidR="00300B4F" w:rsidRPr="00AC4D36">
        <w:rPr>
          <w:sz w:val="28"/>
          <w:szCs w:val="28"/>
        </w:rPr>
        <w:t xml:space="preserve">  №</w:t>
      </w:r>
      <w:r>
        <w:rPr>
          <w:sz w:val="28"/>
          <w:szCs w:val="28"/>
        </w:rPr>
        <w:t xml:space="preserve"> 133</w:t>
      </w:r>
    </w:p>
    <w:p w:rsidR="00300B4F" w:rsidRPr="00AC4D36" w:rsidRDefault="00300B4F" w:rsidP="00300B4F">
      <w:pPr>
        <w:jc w:val="center"/>
        <w:rPr>
          <w:sz w:val="28"/>
          <w:szCs w:val="28"/>
        </w:rPr>
      </w:pPr>
      <w:proofErr w:type="gramStart"/>
      <w:r w:rsidRPr="00AC4D36">
        <w:rPr>
          <w:sz w:val="28"/>
          <w:szCs w:val="28"/>
        </w:rPr>
        <w:t>с</w:t>
      </w:r>
      <w:proofErr w:type="gramEnd"/>
      <w:r w:rsidRPr="00AC4D36">
        <w:rPr>
          <w:sz w:val="28"/>
          <w:szCs w:val="28"/>
        </w:rPr>
        <w:t>. Поспелиха</w:t>
      </w:r>
    </w:p>
    <w:p w:rsidR="003D350D" w:rsidRDefault="003D350D" w:rsidP="003D350D">
      <w:pPr>
        <w:rPr>
          <w:b/>
          <w:sz w:val="28"/>
        </w:rPr>
      </w:pPr>
    </w:p>
    <w:p w:rsidR="009C1D11" w:rsidRDefault="009C1D11" w:rsidP="003D350D">
      <w:pPr>
        <w:rPr>
          <w:b/>
          <w:sz w:val="28"/>
        </w:rPr>
      </w:pPr>
    </w:p>
    <w:p w:rsidR="0095008D" w:rsidRPr="009F65B6" w:rsidRDefault="00497662" w:rsidP="006A0362">
      <w:pPr>
        <w:pStyle w:val="MSGENFONTSTYLENAMETEMPLATEROLENUMBERMSGENFONTSTYLENAMEBYROLETEXT21"/>
        <w:shd w:val="clear" w:color="auto" w:fill="auto"/>
        <w:spacing w:after="0"/>
        <w:ind w:right="4818" w:firstLine="0"/>
        <w:jc w:val="both"/>
      </w:pPr>
      <w:r>
        <w:t>О внесении изменений в постановл</w:t>
      </w:r>
      <w:r>
        <w:t>е</w:t>
      </w:r>
      <w:r>
        <w:t>ние Администрации района от 24.06.2021 №326</w:t>
      </w:r>
      <w:r w:rsidR="0095008D" w:rsidRPr="009F65B6">
        <w:t xml:space="preserve"> </w:t>
      </w:r>
    </w:p>
    <w:p w:rsidR="009C1D11" w:rsidRDefault="009C1D11" w:rsidP="000872B6">
      <w:pPr>
        <w:rPr>
          <w:sz w:val="28"/>
          <w:szCs w:val="28"/>
        </w:rPr>
      </w:pPr>
    </w:p>
    <w:p w:rsidR="00D016E4" w:rsidRPr="009F65B6" w:rsidRDefault="00D016E4" w:rsidP="00D016E4">
      <w:pPr>
        <w:jc w:val="center"/>
        <w:outlineLvl w:val="0"/>
        <w:rPr>
          <w:sz w:val="28"/>
          <w:szCs w:val="28"/>
        </w:rPr>
      </w:pPr>
    </w:p>
    <w:p w:rsidR="003E0A09" w:rsidRDefault="00D016E4" w:rsidP="00D016E4">
      <w:pPr>
        <w:pStyle w:val="1"/>
        <w:ind w:firstLine="851"/>
        <w:jc w:val="both"/>
        <w:rPr>
          <w:szCs w:val="28"/>
        </w:rPr>
      </w:pPr>
      <w:r w:rsidRPr="009F65B6">
        <w:rPr>
          <w:szCs w:val="28"/>
        </w:rPr>
        <w:t>В соответствии с Федеральными законами от 21.12.1994 № 68-ФЗ    «О защите населения и территорий от чрезвычайных с</w:t>
      </w:r>
      <w:r w:rsidRPr="009F65B6">
        <w:rPr>
          <w:szCs w:val="28"/>
        </w:rPr>
        <w:t>и</w:t>
      </w:r>
      <w:r w:rsidRPr="009F65B6">
        <w:rPr>
          <w:szCs w:val="28"/>
        </w:rPr>
        <w:t>туаций природного и техногенного характера», от 06.10.2003 года № 131-ФЗ «Об общих принц</w:t>
      </w:r>
      <w:r w:rsidRPr="009F65B6">
        <w:rPr>
          <w:szCs w:val="28"/>
        </w:rPr>
        <w:t>и</w:t>
      </w:r>
      <w:r w:rsidRPr="009F65B6">
        <w:rPr>
          <w:szCs w:val="28"/>
        </w:rPr>
        <w:t>пах организации местного самоуправления в Российской Федерации», от 31.07.1998 № 145-ФЗ «Бюджетный кодекс Российской Федерации», в ц</w:t>
      </w:r>
      <w:r w:rsidRPr="009F65B6">
        <w:rPr>
          <w:szCs w:val="28"/>
        </w:rPr>
        <w:t>е</w:t>
      </w:r>
      <w:r w:rsidRPr="009F65B6">
        <w:rPr>
          <w:szCs w:val="28"/>
        </w:rPr>
        <w:t xml:space="preserve">лях повышения безопасности населения </w:t>
      </w:r>
      <w:r>
        <w:rPr>
          <w:szCs w:val="28"/>
        </w:rPr>
        <w:t>Поспелихинского района</w:t>
      </w:r>
      <w:r w:rsidRPr="009F65B6">
        <w:rPr>
          <w:szCs w:val="28"/>
        </w:rPr>
        <w:t xml:space="preserve"> Алтайск</w:t>
      </w:r>
      <w:r w:rsidRPr="009F65B6">
        <w:rPr>
          <w:szCs w:val="28"/>
        </w:rPr>
        <w:t>о</w:t>
      </w:r>
      <w:r w:rsidRPr="009F65B6">
        <w:rPr>
          <w:szCs w:val="28"/>
        </w:rPr>
        <w:t>го края, а также снижения социально-экономического ущерба от чрезвыча</w:t>
      </w:r>
      <w:r w:rsidRPr="009F65B6">
        <w:rPr>
          <w:szCs w:val="28"/>
        </w:rPr>
        <w:t>й</w:t>
      </w:r>
      <w:r w:rsidRPr="009F65B6">
        <w:rPr>
          <w:szCs w:val="28"/>
        </w:rPr>
        <w:t>ных ситуаций</w:t>
      </w:r>
      <w:r w:rsidR="00E63A30">
        <w:rPr>
          <w:szCs w:val="28"/>
        </w:rPr>
        <w:t>,</w:t>
      </w:r>
      <w:r w:rsidR="00E93166">
        <w:rPr>
          <w:szCs w:val="28"/>
        </w:rPr>
        <w:t xml:space="preserve"> ПОСТАНО</w:t>
      </w:r>
      <w:r w:rsidR="00617917" w:rsidRPr="00682582">
        <w:rPr>
          <w:szCs w:val="28"/>
        </w:rPr>
        <w:t>ВЛЯЮ:</w:t>
      </w:r>
    </w:p>
    <w:p w:rsidR="00703813" w:rsidRDefault="00497662" w:rsidP="00703813">
      <w:pPr>
        <w:widowControl w:val="0"/>
        <w:numPr>
          <w:ilvl w:val="0"/>
          <w:numId w:val="18"/>
        </w:numPr>
        <w:shd w:val="clear" w:color="auto" w:fill="FFFFFF"/>
        <w:tabs>
          <w:tab w:val="left" w:pos="950"/>
        </w:tabs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>
        <w:tab/>
      </w:r>
      <w:r w:rsidRPr="0027289E">
        <w:rPr>
          <w:sz w:val="28"/>
          <w:szCs w:val="28"/>
        </w:rPr>
        <w:t xml:space="preserve">Внести в </w:t>
      </w:r>
      <w:r w:rsidR="00CA0820">
        <w:rPr>
          <w:sz w:val="28"/>
          <w:szCs w:val="28"/>
        </w:rPr>
        <w:t xml:space="preserve">постановление Администрации района от 24.06.2021 №326 </w:t>
      </w:r>
      <w:r w:rsidR="008126BF">
        <w:rPr>
          <w:sz w:val="28"/>
          <w:szCs w:val="28"/>
        </w:rPr>
        <w:t>«О</w:t>
      </w:r>
      <w:r w:rsidR="00CA0820">
        <w:rPr>
          <w:sz w:val="28"/>
          <w:szCs w:val="28"/>
        </w:rPr>
        <w:t xml:space="preserve">б утверждении </w:t>
      </w:r>
      <w:r w:rsidR="00602DC3">
        <w:rPr>
          <w:sz w:val="28"/>
          <w:szCs w:val="28"/>
        </w:rPr>
        <w:t>муниципальной программы «</w:t>
      </w:r>
      <w:r w:rsidR="00602DC3">
        <w:rPr>
          <w:rStyle w:val="MSGENFONTSTYLENAMETEMPLATEROLENUMBERMSGENFONTSTYLENAMEBYROLETEXT2"/>
          <w:color w:val="000000"/>
        </w:rPr>
        <w:t>Защита населения и территорий от чрезвычайных ситуаций, обеспечения пожарной безопасности и безопасности людей на водных объектах муниципального образования П</w:t>
      </w:r>
      <w:r w:rsidR="00602DC3">
        <w:rPr>
          <w:rStyle w:val="MSGENFONTSTYLENAMETEMPLATEROLENUMBERMSGENFONTSTYLENAMEBYROLETEXT2"/>
          <w:color w:val="000000"/>
        </w:rPr>
        <w:t>о</w:t>
      </w:r>
      <w:r w:rsidR="00602DC3">
        <w:rPr>
          <w:rStyle w:val="MSGENFONTSTYLENAMETEMPLATEROLENUMBERMSGENFONTSTYLENAMEBYROLETEXT2"/>
          <w:color w:val="000000"/>
        </w:rPr>
        <w:t>спелихинский район Алтайского края на 2021-202</w:t>
      </w:r>
      <w:r w:rsidR="005310AC">
        <w:rPr>
          <w:rStyle w:val="MSGENFONTSTYLENAMETEMPLATEROLENUMBERMSGENFONTSTYLENAMEBYROLETEXT2"/>
          <w:color w:val="000000"/>
        </w:rPr>
        <w:t>5</w:t>
      </w:r>
      <w:r w:rsidR="00602DC3">
        <w:rPr>
          <w:rStyle w:val="MSGENFONTSTYLENAMETEMPLATEROLENUMBERMSGENFONTSTYLENAMEBYROLETEXT2"/>
          <w:color w:val="000000"/>
        </w:rPr>
        <w:t xml:space="preserve"> годы» </w:t>
      </w:r>
      <w:r w:rsidRPr="0027289E">
        <w:rPr>
          <w:sz w:val="28"/>
          <w:szCs w:val="28"/>
        </w:rPr>
        <w:t>следующие изм</w:t>
      </w:r>
      <w:r w:rsidRPr="0027289E">
        <w:rPr>
          <w:sz w:val="28"/>
          <w:szCs w:val="28"/>
        </w:rPr>
        <w:t>е</w:t>
      </w:r>
      <w:r w:rsidRPr="0027289E">
        <w:rPr>
          <w:sz w:val="28"/>
          <w:szCs w:val="28"/>
        </w:rPr>
        <w:t>нения:</w:t>
      </w:r>
    </w:p>
    <w:p w:rsidR="00317CC2" w:rsidRDefault="00317CC2" w:rsidP="00D844B4">
      <w:pPr>
        <w:keepLines/>
        <w:widowControl w:val="0"/>
        <w:shd w:val="clear" w:color="auto" w:fill="FFFFFF"/>
        <w:tabs>
          <w:tab w:val="left" w:pos="950"/>
        </w:tabs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703813">
        <w:rPr>
          <w:color w:val="000000"/>
          <w:sz w:val="28"/>
          <w:szCs w:val="28"/>
        </w:rPr>
        <w:t xml:space="preserve">1.1. </w:t>
      </w:r>
      <w:r w:rsidR="000D411D">
        <w:rPr>
          <w:sz w:val="28"/>
          <w:szCs w:val="28"/>
        </w:rPr>
        <w:t>Приложение 2</w:t>
      </w:r>
      <w:r w:rsidRPr="00703813">
        <w:rPr>
          <w:sz w:val="28"/>
          <w:szCs w:val="28"/>
        </w:rPr>
        <w:t xml:space="preserve"> к указанному постановлению Администрации рай</w:t>
      </w:r>
      <w:r w:rsidRPr="00703813">
        <w:rPr>
          <w:sz w:val="28"/>
          <w:szCs w:val="28"/>
        </w:rPr>
        <w:t>о</w:t>
      </w:r>
      <w:r w:rsidRPr="00703813">
        <w:rPr>
          <w:sz w:val="28"/>
          <w:szCs w:val="28"/>
        </w:rPr>
        <w:t>на изложить в нов</w:t>
      </w:r>
      <w:r w:rsidR="007B50E3">
        <w:rPr>
          <w:sz w:val="28"/>
          <w:szCs w:val="28"/>
        </w:rPr>
        <w:t xml:space="preserve">ой редакции, </w:t>
      </w:r>
      <w:proofErr w:type="gramStart"/>
      <w:r w:rsidR="007B50E3">
        <w:rPr>
          <w:sz w:val="28"/>
          <w:szCs w:val="28"/>
        </w:rPr>
        <w:t>согласно приложения</w:t>
      </w:r>
      <w:proofErr w:type="gramEnd"/>
      <w:r w:rsidR="00A12013">
        <w:rPr>
          <w:sz w:val="28"/>
          <w:szCs w:val="28"/>
        </w:rPr>
        <w:t xml:space="preserve"> №1</w:t>
      </w:r>
      <w:r w:rsidRPr="00703813">
        <w:rPr>
          <w:sz w:val="28"/>
          <w:szCs w:val="28"/>
        </w:rPr>
        <w:t xml:space="preserve"> к настоящему п</w:t>
      </w:r>
      <w:r w:rsidRPr="00703813">
        <w:rPr>
          <w:sz w:val="28"/>
          <w:szCs w:val="28"/>
        </w:rPr>
        <w:t>о</w:t>
      </w:r>
      <w:r w:rsidRPr="00703813">
        <w:rPr>
          <w:sz w:val="28"/>
          <w:szCs w:val="28"/>
        </w:rPr>
        <w:t>становлению.</w:t>
      </w:r>
    </w:p>
    <w:p w:rsidR="003D350D" w:rsidRPr="00300B4F" w:rsidRDefault="003D350D" w:rsidP="00F40188">
      <w:pPr>
        <w:ind w:left="701"/>
        <w:rPr>
          <w:sz w:val="28"/>
          <w:szCs w:val="28"/>
        </w:rPr>
      </w:pPr>
    </w:p>
    <w:p w:rsidR="003D350D" w:rsidRDefault="003D350D" w:rsidP="00F771F8">
      <w:pPr>
        <w:jc w:val="both"/>
        <w:rPr>
          <w:sz w:val="28"/>
          <w:szCs w:val="28"/>
        </w:rPr>
      </w:pPr>
    </w:p>
    <w:p w:rsidR="00546125" w:rsidRDefault="00375205" w:rsidP="00115130">
      <w:pPr>
        <w:pStyle w:val="1"/>
        <w:jc w:val="both"/>
      </w:pPr>
      <w:r>
        <w:t xml:space="preserve">Глава </w:t>
      </w:r>
      <w:r w:rsidR="00890CBC" w:rsidRPr="00300B4F">
        <w:t xml:space="preserve">района                               </w:t>
      </w:r>
      <w:r w:rsidR="00A15F9E">
        <w:t xml:space="preserve">   </w:t>
      </w:r>
      <w:r>
        <w:t xml:space="preserve">                      </w:t>
      </w:r>
      <w:r w:rsidR="00EB5840">
        <w:t xml:space="preserve">                     </w:t>
      </w:r>
      <w:r w:rsidR="004970B3">
        <w:t xml:space="preserve">  </w:t>
      </w:r>
      <w:r w:rsidR="00115130">
        <w:t xml:space="preserve">     </w:t>
      </w:r>
      <w:r w:rsidR="006F33C1">
        <w:t>И.</w:t>
      </w:r>
      <w:r w:rsidR="00890CBC">
        <w:t>А. Башмаков</w:t>
      </w:r>
    </w:p>
    <w:p w:rsidR="00546125" w:rsidRDefault="00546125" w:rsidP="00546125"/>
    <w:p w:rsidR="00166B69" w:rsidRDefault="00166B69" w:rsidP="009C1D11">
      <w:pPr>
        <w:jc w:val="both"/>
        <w:rPr>
          <w:sz w:val="28"/>
        </w:rPr>
      </w:pPr>
    </w:p>
    <w:p w:rsidR="008126BF" w:rsidRDefault="008126BF" w:rsidP="009C1D11">
      <w:pPr>
        <w:jc w:val="both"/>
        <w:rPr>
          <w:sz w:val="28"/>
        </w:rPr>
      </w:pPr>
    </w:p>
    <w:p w:rsidR="00E849BC" w:rsidRDefault="00E849BC" w:rsidP="009C1D11">
      <w:pPr>
        <w:jc w:val="both"/>
        <w:rPr>
          <w:sz w:val="28"/>
        </w:rPr>
      </w:pPr>
    </w:p>
    <w:p w:rsidR="00E849BC" w:rsidRDefault="00E849BC" w:rsidP="009C1D11">
      <w:pPr>
        <w:jc w:val="both"/>
        <w:rPr>
          <w:sz w:val="28"/>
        </w:rPr>
      </w:pPr>
    </w:p>
    <w:p w:rsidR="00E849BC" w:rsidRDefault="00E849BC" w:rsidP="009C1D11">
      <w:pPr>
        <w:jc w:val="both"/>
        <w:rPr>
          <w:sz w:val="28"/>
        </w:rPr>
      </w:pPr>
    </w:p>
    <w:p w:rsidR="00F40188" w:rsidRDefault="00F40188" w:rsidP="00EB5840">
      <w:pPr>
        <w:jc w:val="both"/>
        <w:rPr>
          <w:sz w:val="28"/>
        </w:rPr>
      </w:pPr>
    </w:p>
    <w:p w:rsidR="00FD07BC" w:rsidRDefault="00FD07BC" w:rsidP="00A75CFF">
      <w:pPr>
        <w:jc w:val="both"/>
        <w:rPr>
          <w:sz w:val="28"/>
        </w:rPr>
      </w:pPr>
      <w:r>
        <w:rPr>
          <w:sz w:val="28"/>
        </w:rPr>
        <w:br w:type="page"/>
      </w:r>
      <w:r w:rsidR="00A75CFF">
        <w:rPr>
          <w:sz w:val="28"/>
        </w:rPr>
        <w:lastRenderedPageBreak/>
        <w:t xml:space="preserve"> </w:t>
      </w:r>
    </w:p>
    <w:p w:rsidR="00FD07BC" w:rsidRDefault="00FD07BC" w:rsidP="00EB5840">
      <w:pPr>
        <w:jc w:val="both"/>
        <w:rPr>
          <w:sz w:val="28"/>
        </w:rPr>
      </w:pPr>
    </w:p>
    <w:p w:rsidR="00AD1190" w:rsidRDefault="00AD1190" w:rsidP="000370D7">
      <w:pPr>
        <w:ind w:left="1276" w:hanging="1276"/>
        <w:jc w:val="both"/>
        <w:rPr>
          <w:sz w:val="28"/>
          <w:szCs w:val="28"/>
        </w:rPr>
      </w:pPr>
    </w:p>
    <w:p w:rsidR="00317CC2" w:rsidRDefault="00317CC2" w:rsidP="000370D7">
      <w:pPr>
        <w:ind w:left="1276" w:hanging="1276"/>
        <w:jc w:val="both"/>
        <w:rPr>
          <w:sz w:val="28"/>
          <w:szCs w:val="28"/>
        </w:rPr>
      </w:pPr>
    </w:p>
    <w:p w:rsidR="00317CC2" w:rsidRDefault="00317CC2" w:rsidP="000370D7">
      <w:pPr>
        <w:ind w:left="1276" w:hanging="1276"/>
        <w:jc w:val="both"/>
        <w:rPr>
          <w:sz w:val="28"/>
          <w:szCs w:val="28"/>
        </w:rPr>
      </w:pPr>
    </w:p>
    <w:p w:rsidR="00FD07BC" w:rsidRDefault="00FD07BC" w:rsidP="000370D7">
      <w:pPr>
        <w:ind w:left="1276" w:hanging="1276"/>
        <w:jc w:val="both"/>
        <w:rPr>
          <w:sz w:val="28"/>
          <w:szCs w:val="28"/>
        </w:rPr>
      </w:pPr>
    </w:p>
    <w:p w:rsidR="00317CC2" w:rsidRDefault="00317CC2" w:rsidP="000370D7">
      <w:pPr>
        <w:ind w:left="1276" w:hanging="1276"/>
        <w:jc w:val="both"/>
        <w:rPr>
          <w:sz w:val="28"/>
          <w:szCs w:val="28"/>
        </w:rPr>
      </w:pPr>
    </w:p>
    <w:p w:rsidR="00EB5840" w:rsidRDefault="00EB5840" w:rsidP="00EB5840">
      <w:pPr>
        <w:tabs>
          <w:tab w:val="left" w:pos="540"/>
        </w:tabs>
        <w:ind w:left="5670"/>
        <w:rPr>
          <w:sz w:val="28"/>
          <w:szCs w:val="28"/>
        </w:rPr>
        <w:sectPr w:rsidR="00EB5840" w:rsidSect="00E849B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bookmarkStart w:id="0" w:name="_GoBack"/>
      <w:bookmarkEnd w:id="0"/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30F23" w:rsidRPr="00BC463A" w:rsidRDefault="00F30F23" w:rsidP="00F30F23">
      <w:pPr>
        <w:widowControl w:val="0"/>
        <w:autoSpaceDE w:val="0"/>
        <w:autoSpaceDN w:val="0"/>
        <w:adjustRightInd w:val="0"/>
        <w:ind w:left="11029" w:right="-670" w:firstLine="315"/>
        <w:rPr>
          <w:sz w:val="28"/>
          <w:szCs w:val="28"/>
        </w:rPr>
      </w:pPr>
      <w:r w:rsidRPr="00BC463A">
        <w:rPr>
          <w:sz w:val="28"/>
          <w:szCs w:val="28"/>
        </w:rPr>
        <w:lastRenderedPageBreak/>
        <w:t xml:space="preserve">Приложение </w:t>
      </w:r>
      <w:r w:rsidR="00A12013">
        <w:rPr>
          <w:sz w:val="28"/>
          <w:szCs w:val="28"/>
        </w:rPr>
        <w:t>1</w:t>
      </w:r>
    </w:p>
    <w:p w:rsidR="00F30F23" w:rsidRPr="00BC463A" w:rsidRDefault="00F30F23" w:rsidP="00F30F23">
      <w:pPr>
        <w:widowControl w:val="0"/>
        <w:autoSpaceDE w:val="0"/>
        <w:autoSpaceDN w:val="0"/>
        <w:adjustRightInd w:val="0"/>
        <w:ind w:left="10714" w:right="-670" w:firstLine="630"/>
        <w:rPr>
          <w:sz w:val="28"/>
          <w:szCs w:val="28"/>
        </w:rPr>
      </w:pPr>
      <w:r w:rsidRPr="00BC463A">
        <w:rPr>
          <w:sz w:val="28"/>
          <w:szCs w:val="28"/>
        </w:rPr>
        <w:t xml:space="preserve">к постановлению </w:t>
      </w:r>
    </w:p>
    <w:p w:rsidR="00F30F23" w:rsidRPr="00BC463A" w:rsidRDefault="00F30F23" w:rsidP="00F30F23">
      <w:pPr>
        <w:widowControl w:val="0"/>
        <w:autoSpaceDE w:val="0"/>
        <w:autoSpaceDN w:val="0"/>
        <w:adjustRightInd w:val="0"/>
        <w:ind w:left="10714" w:right="-670" w:firstLine="630"/>
        <w:rPr>
          <w:sz w:val="28"/>
          <w:szCs w:val="28"/>
        </w:rPr>
      </w:pPr>
      <w:r w:rsidRPr="00BC463A">
        <w:rPr>
          <w:sz w:val="28"/>
          <w:szCs w:val="28"/>
        </w:rPr>
        <w:t>Администрации района</w:t>
      </w:r>
    </w:p>
    <w:p w:rsidR="00F30F23" w:rsidRPr="00BC463A" w:rsidRDefault="00B95178" w:rsidP="00B95178">
      <w:pPr>
        <w:widowControl w:val="0"/>
        <w:autoSpaceDE w:val="0"/>
        <w:autoSpaceDN w:val="0"/>
        <w:adjustRightInd w:val="0"/>
        <w:ind w:left="11029" w:right="-670" w:firstLine="31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A66B5">
        <w:rPr>
          <w:sz w:val="28"/>
          <w:szCs w:val="28"/>
        </w:rPr>
        <w:t>12.03.</w:t>
      </w:r>
      <w:r w:rsidR="00F30F23" w:rsidRPr="00BC463A">
        <w:rPr>
          <w:sz w:val="28"/>
          <w:szCs w:val="28"/>
        </w:rPr>
        <w:t xml:space="preserve"> 202</w:t>
      </w:r>
      <w:r w:rsidR="000C797D">
        <w:rPr>
          <w:sz w:val="28"/>
          <w:szCs w:val="28"/>
        </w:rPr>
        <w:t>5</w:t>
      </w:r>
      <w:r w:rsidR="00F30F23" w:rsidRPr="00BC463A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="00F30F23" w:rsidRPr="00BC463A">
        <w:rPr>
          <w:sz w:val="28"/>
          <w:szCs w:val="28"/>
        </w:rPr>
        <w:t xml:space="preserve">№ </w:t>
      </w:r>
      <w:r w:rsidR="009A66B5">
        <w:rPr>
          <w:sz w:val="28"/>
          <w:szCs w:val="28"/>
        </w:rPr>
        <w:t>133</w:t>
      </w:r>
    </w:p>
    <w:p w:rsidR="00317CC2" w:rsidRDefault="00317CC2" w:rsidP="00317CC2">
      <w:pPr>
        <w:pStyle w:val="MSGENFONTSTYLENAMETEMPLATEROLENUMBERMSGENFONTSTYLENAMEBYROLETEXT50"/>
        <w:shd w:val="clear" w:color="auto" w:fill="auto"/>
        <w:ind w:right="420"/>
        <w:jc w:val="left"/>
      </w:pPr>
    </w:p>
    <w:p w:rsidR="00317CC2" w:rsidRDefault="00317CC2" w:rsidP="00317CC2">
      <w:pPr>
        <w:pStyle w:val="MSGENFONTSTYLENAMETEMPLATEROLENUMBERMSGENFONTSTYLENAMEBYROLETEXT50"/>
        <w:shd w:val="clear" w:color="auto" w:fill="auto"/>
        <w:ind w:right="420"/>
        <w:jc w:val="center"/>
      </w:pPr>
    </w:p>
    <w:p w:rsidR="00C4682B" w:rsidRDefault="00C4682B" w:rsidP="00317CC2">
      <w:pPr>
        <w:pStyle w:val="MSGENFONTSTYLENAMETEMPLATEROLENUMBERMSGENFONTSTYLENAMEBYROLETEXT50"/>
        <w:shd w:val="clear" w:color="auto" w:fill="auto"/>
        <w:ind w:right="420"/>
        <w:jc w:val="center"/>
      </w:pPr>
    </w:p>
    <w:p w:rsidR="00ED06F6" w:rsidRPr="009F65B6" w:rsidRDefault="00317CC2" w:rsidP="00ED06F6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F65B6">
        <w:rPr>
          <w:sz w:val="28"/>
          <w:szCs w:val="28"/>
        </w:rPr>
        <w:t xml:space="preserve"> </w:t>
      </w:r>
      <w:r w:rsidR="00ED06F6" w:rsidRPr="009F65B6">
        <w:rPr>
          <w:sz w:val="28"/>
          <w:szCs w:val="28"/>
        </w:rPr>
        <w:t xml:space="preserve">Перечень </w:t>
      </w:r>
      <w:r w:rsidR="00E67C1B">
        <w:rPr>
          <w:sz w:val="28"/>
          <w:szCs w:val="28"/>
        </w:rPr>
        <w:t xml:space="preserve">основных </w:t>
      </w:r>
      <w:r w:rsidR="00ED06F6" w:rsidRPr="009F65B6">
        <w:rPr>
          <w:sz w:val="28"/>
          <w:szCs w:val="28"/>
        </w:rPr>
        <w:t xml:space="preserve">мероприятий муниципальной программы </w:t>
      </w:r>
    </w:p>
    <w:p w:rsidR="00ED06F6" w:rsidRDefault="00ED06F6" w:rsidP="00ED06F6">
      <w:pPr>
        <w:pStyle w:val="MSGENFONTSTYLENAMETEMPLATEROLENUMBERMSGENFONTSTYLENAMEBYROLETEXT50"/>
        <w:shd w:val="clear" w:color="auto" w:fill="auto"/>
        <w:ind w:right="420"/>
        <w:jc w:val="center"/>
      </w:pPr>
    </w:p>
    <w:tbl>
      <w:tblPr>
        <w:tblW w:w="15166" w:type="dxa"/>
        <w:tblInd w:w="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5"/>
        <w:gridCol w:w="4189"/>
        <w:gridCol w:w="2295"/>
        <w:gridCol w:w="1358"/>
        <w:gridCol w:w="851"/>
        <w:gridCol w:w="850"/>
        <w:gridCol w:w="851"/>
        <w:gridCol w:w="850"/>
        <w:gridCol w:w="993"/>
        <w:gridCol w:w="1984"/>
      </w:tblGrid>
      <w:tr w:rsidR="00A42C62" w:rsidRPr="00786E3A" w:rsidTr="002971E7">
        <w:trPr>
          <w:trHeight w:val="885"/>
        </w:trPr>
        <w:tc>
          <w:tcPr>
            <w:tcW w:w="945" w:type="dxa"/>
            <w:vMerge w:val="restart"/>
            <w:shd w:val="clear" w:color="auto" w:fill="auto"/>
            <w:vAlign w:val="center"/>
          </w:tcPr>
          <w:p w:rsidR="00A42C62" w:rsidRPr="00786E3A" w:rsidRDefault="00A42C62" w:rsidP="00F30F2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№</w:t>
            </w:r>
          </w:p>
          <w:p w:rsidR="00A42C62" w:rsidRPr="00786E3A" w:rsidRDefault="00A42C62" w:rsidP="00F30F2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proofErr w:type="gramStart"/>
            <w:r w:rsidRPr="00786E3A">
              <w:rPr>
                <w:sz w:val="22"/>
                <w:szCs w:val="24"/>
              </w:rPr>
              <w:t>п</w:t>
            </w:r>
            <w:proofErr w:type="gramEnd"/>
            <w:r w:rsidRPr="00786E3A">
              <w:rPr>
                <w:sz w:val="22"/>
                <w:szCs w:val="24"/>
              </w:rPr>
              <w:t>/п</w:t>
            </w:r>
          </w:p>
        </w:tc>
        <w:tc>
          <w:tcPr>
            <w:tcW w:w="4189" w:type="dxa"/>
            <w:vMerge w:val="restart"/>
            <w:shd w:val="clear" w:color="auto" w:fill="auto"/>
            <w:vAlign w:val="center"/>
          </w:tcPr>
          <w:p w:rsidR="00A42C62" w:rsidRPr="00786E3A" w:rsidRDefault="00A42C62" w:rsidP="00F30F2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Наименование</w:t>
            </w:r>
          </w:p>
          <w:p w:rsidR="00A42C62" w:rsidRPr="00786E3A" w:rsidRDefault="00A42C62" w:rsidP="00F30F23">
            <w:pPr>
              <w:widowControl w:val="0"/>
              <w:autoSpaceDE w:val="0"/>
              <w:autoSpaceDN w:val="0"/>
              <w:adjustRightInd w:val="0"/>
              <w:ind w:firstLine="38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мероприятий</w:t>
            </w:r>
          </w:p>
        </w:tc>
        <w:tc>
          <w:tcPr>
            <w:tcW w:w="2295" w:type="dxa"/>
            <w:vMerge w:val="restart"/>
            <w:shd w:val="clear" w:color="auto" w:fill="auto"/>
            <w:vAlign w:val="center"/>
          </w:tcPr>
          <w:p w:rsidR="00A42C62" w:rsidRPr="00786E3A" w:rsidRDefault="00A42C62" w:rsidP="00F30F2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Участники</w:t>
            </w:r>
          </w:p>
          <w:p w:rsidR="00A42C62" w:rsidRPr="00786E3A" w:rsidRDefault="00A42C62" w:rsidP="00F30F2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программы</w:t>
            </w:r>
          </w:p>
        </w:tc>
        <w:tc>
          <w:tcPr>
            <w:tcW w:w="1358" w:type="dxa"/>
            <w:vMerge w:val="restart"/>
            <w:shd w:val="clear" w:color="auto" w:fill="auto"/>
            <w:vAlign w:val="center"/>
          </w:tcPr>
          <w:p w:rsidR="00A42C62" w:rsidRPr="00786E3A" w:rsidRDefault="00A42C62" w:rsidP="00F30F2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Сроки</w:t>
            </w:r>
          </w:p>
          <w:p w:rsidR="00A42C62" w:rsidRPr="00786E3A" w:rsidRDefault="00A42C62" w:rsidP="00F30F2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реализации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A42C62" w:rsidRDefault="00A42C62" w:rsidP="00F30F2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Расходы на реализацию программы, тыс. руб.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A42C62" w:rsidRDefault="00A42C62" w:rsidP="00F30F2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Источник</w:t>
            </w:r>
          </w:p>
          <w:p w:rsidR="00A42C62" w:rsidRPr="00786E3A" w:rsidRDefault="00A42C62" w:rsidP="00F30F2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финансирования</w:t>
            </w:r>
          </w:p>
        </w:tc>
      </w:tr>
      <w:tr w:rsidR="00A42C62" w:rsidRPr="00786E3A" w:rsidTr="002971E7">
        <w:trPr>
          <w:trHeight w:val="170"/>
        </w:trPr>
        <w:tc>
          <w:tcPr>
            <w:tcW w:w="945" w:type="dxa"/>
            <w:vMerge/>
            <w:shd w:val="clear" w:color="auto" w:fill="auto"/>
          </w:tcPr>
          <w:p w:rsidR="00A42C62" w:rsidRPr="00786E3A" w:rsidRDefault="00A42C62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vMerge/>
            <w:shd w:val="clear" w:color="auto" w:fill="auto"/>
          </w:tcPr>
          <w:p w:rsidR="00A42C62" w:rsidRPr="00786E3A" w:rsidRDefault="00A42C62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2295" w:type="dxa"/>
            <w:vMerge/>
            <w:shd w:val="clear" w:color="auto" w:fill="auto"/>
          </w:tcPr>
          <w:p w:rsidR="00A42C62" w:rsidRPr="00786E3A" w:rsidRDefault="00A42C62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1358" w:type="dxa"/>
            <w:vMerge/>
            <w:shd w:val="clear" w:color="auto" w:fill="auto"/>
          </w:tcPr>
          <w:p w:rsidR="00A42C62" w:rsidRPr="00786E3A" w:rsidRDefault="00A42C62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A42C62" w:rsidRPr="00786E3A" w:rsidRDefault="00A42C62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2021 г</w:t>
            </w:r>
          </w:p>
        </w:tc>
        <w:tc>
          <w:tcPr>
            <w:tcW w:w="850" w:type="dxa"/>
            <w:shd w:val="clear" w:color="auto" w:fill="auto"/>
          </w:tcPr>
          <w:p w:rsidR="00A42C62" w:rsidRPr="00786E3A" w:rsidRDefault="00A42C62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2022 г</w:t>
            </w:r>
          </w:p>
        </w:tc>
        <w:tc>
          <w:tcPr>
            <w:tcW w:w="851" w:type="dxa"/>
            <w:shd w:val="clear" w:color="auto" w:fill="auto"/>
          </w:tcPr>
          <w:p w:rsidR="00A42C62" w:rsidRPr="00786E3A" w:rsidRDefault="00A42C62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2023 г</w:t>
            </w:r>
          </w:p>
        </w:tc>
        <w:tc>
          <w:tcPr>
            <w:tcW w:w="850" w:type="dxa"/>
            <w:shd w:val="clear" w:color="auto" w:fill="auto"/>
          </w:tcPr>
          <w:p w:rsidR="00A42C62" w:rsidRPr="00786E3A" w:rsidRDefault="00A42C62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2024 г</w:t>
            </w:r>
          </w:p>
        </w:tc>
        <w:tc>
          <w:tcPr>
            <w:tcW w:w="993" w:type="dxa"/>
          </w:tcPr>
          <w:p w:rsidR="00A42C62" w:rsidRPr="00786E3A" w:rsidRDefault="00A42C62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2025 г</w:t>
            </w:r>
          </w:p>
        </w:tc>
        <w:tc>
          <w:tcPr>
            <w:tcW w:w="1984" w:type="dxa"/>
            <w:vMerge/>
            <w:shd w:val="clear" w:color="auto" w:fill="auto"/>
          </w:tcPr>
          <w:p w:rsidR="00A42C62" w:rsidRPr="00786E3A" w:rsidRDefault="00A42C62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</w:tr>
      <w:tr w:rsidR="000C797D" w:rsidRPr="00786E3A" w:rsidTr="002971E7">
        <w:trPr>
          <w:trHeight w:val="170"/>
        </w:trPr>
        <w:tc>
          <w:tcPr>
            <w:tcW w:w="945" w:type="dxa"/>
            <w:shd w:val="clear" w:color="auto" w:fill="auto"/>
          </w:tcPr>
          <w:p w:rsidR="000C797D" w:rsidRPr="00786E3A" w:rsidRDefault="000C797D" w:rsidP="00C4682B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0C797D" w:rsidRPr="002001D9" w:rsidRDefault="000C797D" w:rsidP="008A73EA">
            <w:pPr>
              <w:pStyle w:val="MSGENFONTSTYLENAMETEMPLATEROLENUMBERMSGENFONTSTYLENAMEBYROLETEXT21"/>
              <w:shd w:val="clear" w:color="auto" w:fill="auto"/>
              <w:tabs>
                <w:tab w:val="left" w:pos="0"/>
                <w:tab w:val="left" w:pos="3826"/>
                <w:tab w:val="left" w:pos="5558"/>
              </w:tabs>
              <w:spacing w:after="0" w:line="240" w:lineRule="auto"/>
              <w:ind w:firstLine="340"/>
              <w:jc w:val="both"/>
              <w:rPr>
                <w:sz w:val="22"/>
              </w:rPr>
            </w:pPr>
            <w:r w:rsidRPr="002001D9">
              <w:rPr>
                <w:sz w:val="22"/>
                <w:szCs w:val="24"/>
              </w:rPr>
              <w:t xml:space="preserve">Цель. 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Предотвращение и снижение риска возникн</w:t>
            </w:r>
            <w:r>
              <w:rPr>
                <w:rStyle w:val="MSGENFONTSTYLENAMETEMPLATEROLENUMBERMSGENFONTSTYLENAMEBYROLETEXT20"/>
                <w:color w:val="000000"/>
                <w:sz w:val="22"/>
              </w:rPr>
              <w:t>овения чрезвычайных с</w:t>
            </w:r>
            <w:r>
              <w:rPr>
                <w:rStyle w:val="MSGENFONTSTYLENAMETEMPLATEROLENUMBERMSGENFONTSTYLENAMEBYROLETEXT20"/>
                <w:color w:val="000000"/>
                <w:sz w:val="22"/>
              </w:rPr>
              <w:t>и</w:t>
            </w:r>
            <w:r>
              <w:rPr>
                <w:rStyle w:val="MSGENFONTSTYLENAMETEMPLATEROLENUMBERMSGENFONTSTYLENAMEBYROLETEXT20"/>
                <w:color w:val="000000"/>
                <w:sz w:val="22"/>
              </w:rPr>
              <w:t xml:space="preserve">туаций, а также 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минимизация</w:t>
            </w:r>
            <w:r>
              <w:rPr>
                <w:rStyle w:val="MSGENFONTSTYLENAMETEMPLATEROLENUMBERMSGENFONTSTYLENAMEBYROLETEXT20"/>
                <w:color w:val="000000"/>
                <w:sz w:val="22"/>
              </w:rPr>
              <w:t xml:space="preserve"> 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социальн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о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го, экономического и экологического ущерба, наносимого населению, экон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о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мике и природной среде, от чрезвыча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й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ных ситуаций природного и техногенного характера, пожаров и происшествий на водных объектах муниципального обр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а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зования Поспелихинский район Алта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й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ского края.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0C797D" w:rsidRPr="00F30F23" w:rsidRDefault="00A42C62" w:rsidP="00A42C6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0C797D" w:rsidRPr="00CB5B05">
              <w:rPr>
                <w:sz w:val="22"/>
                <w:szCs w:val="22"/>
              </w:rPr>
              <w:t xml:space="preserve">тдел </w:t>
            </w:r>
            <w:r w:rsidR="000C797D">
              <w:rPr>
                <w:sz w:val="22"/>
                <w:szCs w:val="22"/>
              </w:rPr>
              <w:t>по делам ГО</w:t>
            </w:r>
            <w:r w:rsidR="000C797D" w:rsidRPr="00CB5B05">
              <w:rPr>
                <w:sz w:val="22"/>
                <w:szCs w:val="22"/>
              </w:rPr>
              <w:t>ЧС и МР</w:t>
            </w:r>
            <w:r w:rsidR="000C797D"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,</w:t>
            </w:r>
            <w:r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 xml:space="preserve"> отдел по соц</w:t>
            </w:r>
            <w:r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и</w:t>
            </w:r>
            <w:r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альным вопросам,</w:t>
            </w:r>
            <w:r w:rsidR="000C797D"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 xml:space="preserve"> к</w:t>
            </w:r>
            <w:r w:rsidR="000C797D" w:rsidRPr="00CB5B05"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омитет по образов</w:t>
            </w:r>
            <w:r w:rsidR="000C797D" w:rsidRPr="00CB5B05"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а</w:t>
            </w:r>
            <w:r w:rsidR="000C797D" w:rsidRPr="00CB5B05"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нию</w:t>
            </w:r>
            <w:r w:rsidR="000C797D"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, сельсоветы.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0C797D" w:rsidRPr="00786E3A" w:rsidRDefault="000C797D" w:rsidP="000C797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2021-202</w:t>
            </w:r>
            <w:r>
              <w:rPr>
                <w:sz w:val="22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C797D" w:rsidRPr="00ED06F6" w:rsidRDefault="000C797D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85,5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797D" w:rsidRPr="00ED06F6" w:rsidRDefault="000C797D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C797D" w:rsidRPr="00ED06F6" w:rsidRDefault="000C797D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797D" w:rsidRPr="00ED06F6" w:rsidRDefault="000C797D" w:rsidP="00B951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993" w:type="dxa"/>
            <w:vAlign w:val="center"/>
          </w:tcPr>
          <w:p w:rsidR="000C797D" w:rsidRDefault="00D844B4" w:rsidP="00A120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154</w:t>
            </w:r>
            <w:r w:rsidR="00A42C62">
              <w:rPr>
                <w:sz w:val="22"/>
                <w:szCs w:val="24"/>
              </w:rPr>
              <w:t>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C797D" w:rsidRPr="00786E3A" w:rsidRDefault="000C797D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Бюджет района</w:t>
            </w:r>
          </w:p>
        </w:tc>
      </w:tr>
      <w:tr w:rsidR="000C797D" w:rsidRPr="00786E3A" w:rsidTr="002971E7">
        <w:trPr>
          <w:trHeight w:val="170"/>
        </w:trPr>
        <w:tc>
          <w:tcPr>
            <w:tcW w:w="945" w:type="dxa"/>
            <w:shd w:val="clear" w:color="auto" w:fill="auto"/>
          </w:tcPr>
          <w:p w:rsidR="000C797D" w:rsidRPr="00786E3A" w:rsidRDefault="000C797D" w:rsidP="00C4682B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0C797D" w:rsidRPr="00F30F23" w:rsidRDefault="000C797D" w:rsidP="008A73EA">
            <w:pPr>
              <w:pStyle w:val="MSGENFONTSTYLENAMETEMPLATEROLENUMBERMSGENFONTSTYLENAMEBYROLETEXT21"/>
              <w:shd w:val="clear" w:color="auto" w:fill="auto"/>
              <w:tabs>
                <w:tab w:val="left" w:pos="581"/>
              </w:tabs>
              <w:spacing w:after="0" w:line="240" w:lineRule="auto"/>
              <w:ind w:firstLine="0"/>
              <w:jc w:val="both"/>
              <w:rPr>
                <w:b/>
                <w:sz w:val="22"/>
              </w:rPr>
            </w:pPr>
            <w:r w:rsidRPr="00F30F23">
              <w:rPr>
                <w:b/>
                <w:sz w:val="22"/>
                <w:szCs w:val="24"/>
              </w:rPr>
              <w:t xml:space="preserve">Задача 1. </w:t>
            </w:r>
            <w:r w:rsidRPr="00F30F23">
              <w:rPr>
                <w:rStyle w:val="MSGENFONTSTYLENAMETEMPLATEROLENUMBERMSGENFONTSTYLENAMEBYROLETEXT20"/>
                <w:b/>
                <w:color w:val="000000"/>
                <w:sz w:val="22"/>
              </w:rPr>
              <w:t>Защита населения и террит</w:t>
            </w:r>
            <w:r w:rsidRPr="00F30F23">
              <w:rPr>
                <w:rStyle w:val="MSGENFONTSTYLENAMETEMPLATEROLENUMBERMSGENFONTSTYLENAMEBYROLETEXT20"/>
                <w:b/>
                <w:color w:val="000000"/>
                <w:sz w:val="22"/>
              </w:rPr>
              <w:t>о</w:t>
            </w:r>
            <w:r w:rsidRPr="00F30F23">
              <w:rPr>
                <w:rStyle w:val="MSGENFONTSTYLENAMETEMPLATEROLENUMBERMSGENFONTSTYLENAMEBYROLETEXT20"/>
                <w:b/>
                <w:color w:val="000000"/>
                <w:sz w:val="22"/>
              </w:rPr>
              <w:t>рии Поспелихинского района от ЧС.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0C797D" w:rsidRPr="00CB5B05" w:rsidRDefault="000C797D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0C797D" w:rsidRPr="00786E3A" w:rsidRDefault="000C797D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C797D" w:rsidRPr="00A42C62" w:rsidRDefault="000C797D" w:rsidP="00ED06F6">
            <w:pPr>
              <w:jc w:val="center"/>
              <w:rPr>
                <w:b/>
                <w:sz w:val="22"/>
                <w:szCs w:val="22"/>
              </w:rPr>
            </w:pPr>
            <w:r w:rsidRPr="00A42C62">
              <w:rPr>
                <w:b/>
                <w:sz w:val="22"/>
                <w:szCs w:val="22"/>
              </w:rPr>
              <w:t>85,5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797D" w:rsidRPr="00A42C62" w:rsidRDefault="000C797D" w:rsidP="00ED06F6">
            <w:pPr>
              <w:jc w:val="center"/>
              <w:rPr>
                <w:b/>
                <w:sz w:val="22"/>
                <w:szCs w:val="22"/>
              </w:rPr>
            </w:pPr>
            <w:r w:rsidRPr="00A42C62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C797D" w:rsidRPr="00A42C62" w:rsidRDefault="000C797D" w:rsidP="00ED06F6">
            <w:pPr>
              <w:jc w:val="center"/>
              <w:rPr>
                <w:b/>
                <w:sz w:val="22"/>
                <w:szCs w:val="22"/>
              </w:rPr>
            </w:pPr>
            <w:r w:rsidRPr="00A42C62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797D" w:rsidRPr="00A42C62" w:rsidRDefault="000C797D" w:rsidP="00ED06F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2"/>
                <w:szCs w:val="22"/>
              </w:rPr>
            </w:pPr>
            <w:r w:rsidRPr="00A42C62">
              <w:rPr>
                <w:b/>
                <w:sz w:val="22"/>
                <w:szCs w:val="22"/>
              </w:rPr>
              <w:t>50,4</w:t>
            </w:r>
          </w:p>
        </w:tc>
        <w:tc>
          <w:tcPr>
            <w:tcW w:w="993" w:type="dxa"/>
            <w:vAlign w:val="center"/>
          </w:tcPr>
          <w:p w:rsidR="000C797D" w:rsidRPr="00A42C62" w:rsidRDefault="00D844B4" w:rsidP="000C797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130</w:t>
            </w:r>
            <w:r w:rsidR="00A42C62" w:rsidRPr="00A42C62">
              <w:rPr>
                <w:b/>
                <w:sz w:val="22"/>
                <w:szCs w:val="24"/>
              </w:rPr>
              <w:t>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C797D" w:rsidRPr="00A42C62" w:rsidRDefault="000C797D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2"/>
                <w:szCs w:val="24"/>
              </w:rPr>
            </w:pPr>
            <w:r w:rsidRPr="00A42C62">
              <w:rPr>
                <w:b/>
                <w:sz w:val="22"/>
                <w:szCs w:val="24"/>
              </w:rPr>
              <w:t xml:space="preserve">Всего </w:t>
            </w:r>
          </w:p>
        </w:tc>
      </w:tr>
      <w:tr w:rsidR="000C797D" w:rsidRPr="00786E3A" w:rsidTr="002971E7">
        <w:trPr>
          <w:trHeight w:val="885"/>
        </w:trPr>
        <w:tc>
          <w:tcPr>
            <w:tcW w:w="945" w:type="dxa"/>
            <w:shd w:val="clear" w:color="auto" w:fill="auto"/>
          </w:tcPr>
          <w:p w:rsidR="000C797D" w:rsidRPr="00786E3A" w:rsidRDefault="000C797D" w:rsidP="00C4682B">
            <w:pPr>
              <w:widowControl w:val="0"/>
              <w:numPr>
                <w:ilvl w:val="0"/>
                <w:numId w:val="21"/>
              </w:num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0C797D" w:rsidRDefault="000C797D" w:rsidP="0012673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Мероприятие 1.1. Модернизация обор</w:t>
            </w:r>
            <w:r>
              <w:rPr>
                <w:sz w:val="22"/>
                <w:szCs w:val="24"/>
              </w:rPr>
              <w:t>у</w:t>
            </w:r>
            <w:r>
              <w:rPr>
                <w:sz w:val="22"/>
                <w:szCs w:val="24"/>
              </w:rPr>
              <w:t>дования системы оповещения населения Поспелихинского района. Приобретение системы оповещение населения.</w:t>
            </w:r>
          </w:p>
        </w:tc>
        <w:tc>
          <w:tcPr>
            <w:tcW w:w="2295" w:type="dxa"/>
            <w:shd w:val="clear" w:color="auto" w:fill="auto"/>
          </w:tcPr>
          <w:p w:rsidR="00A42C62" w:rsidRDefault="00A42C62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A42C62">
              <w:rPr>
                <w:sz w:val="22"/>
                <w:szCs w:val="24"/>
              </w:rPr>
              <w:t xml:space="preserve">отдел по делам </w:t>
            </w:r>
          </w:p>
          <w:p w:rsidR="00A42C62" w:rsidRDefault="00A42C62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Style w:val="MSGENFONTSTYLENAMETEMPLATEROLENUMBERMSGENFONTSTYLENAMEBYROLETEXT20"/>
                <w:color w:val="000000"/>
                <w:sz w:val="22"/>
                <w:szCs w:val="22"/>
              </w:rPr>
            </w:pPr>
            <w:r w:rsidRPr="00A42C62">
              <w:rPr>
                <w:sz w:val="22"/>
                <w:szCs w:val="24"/>
              </w:rPr>
              <w:t>ГОЧС и МР</w:t>
            </w:r>
            <w:r>
              <w:rPr>
                <w:sz w:val="22"/>
                <w:szCs w:val="24"/>
              </w:rPr>
              <w:t>,</w:t>
            </w:r>
            <w:r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 xml:space="preserve"> </w:t>
            </w:r>
          </w:p>
          <w:p w:rsidR="000C797D" w:rsidRPr="00786E3A" w:rsidRDefault="00A42C62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сельсоветы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0C797D" w:rsidRPr="00786E3A" w:rsidRDefault="002971E7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2021-202</w:t>
            </w:r>
            <w:r>
              <w:rPr>
                <w:sz w:val="22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C797D" w:rsidRPr="00ED06F6" w:rsidRDefault="000C797D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85,5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797D" w:rsidRPr="00ED06F6" w:rsidRDefault="000C797D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C797D" w:rsidRPr="00ED06F6" w:rsidRDefault="000C797D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797D" w:rsidRPr="00ED06F6" w:rsidRDefault="000C797D" w:rsidP="00ED06F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50,4</w:t>
            </w:r>
          </w:p>
        </w:tc>
        <w:tc>
          <w:tcPr>
            <w:tcW w:w="993" w:type="dxa"/>
            <w:vAlign w:val="center"/>
          </w:tcPr>
          <w:p w:rsidR="000C797D" w:rsidRDefault="00A42C62" w:rsidP="000C797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C797D" w:rsidRPr="00786E3A" w:rsidRDefault="000C797D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Бюджет района</w:t>
            </w:r>
          </w:p>
        </w:tc>
      </w:tr>
      <w:tr w:rsidR="000C797D" w:rsidRPr="00786E3A" w:rsidTr="002971E7">
        <w:trPr>
          <w:trHeight w:val="557"/>
        </w:trPr>
        <w:tc>
          <w:tcPr>
            <w:tcW w:w="945" w:type="dxa"/>
            <w:shd w:val="clear" w:color="auto" w:fill="auto"/>
          </w:tcPr>
          <w:p w:rsidR="000C797D" w:rsidRPr="00786E3A" w:rsidRDefault="000C797D" w:rsidP="00C4682B">
            <w:pPr>
              <w:widowControl w:val="0"/>
              <w:numPr>
                <w:ilvl w:val="0"/>
                <w:numId w:val="21"/>
              </w:num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0C797D" w:rsidRDefault="000C797D" w:rsidP="008A73EA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Мероприятие 1.2. Осуществление мон</w:t>
            </w:r>
            <w:r>
              <w:rPr>
                <w:sz w:val="22"/>
                <w:szCs w:val="24"/>
              </w:rPr>
              <w:t>и</w:t>
            </w:r>
            <w:r>
              <w:rPr>
                <w:sz w:val="22"/>
                <w:szCs w:val="24"/>
              </w:rPr>
              <w:t>торинга атмосферного воздуха</w:t>
            </w:r>
          </w:p>
        </w:tc>
        <w:tc>
          <w:tcPr>
            <w:tcW w:w="2295" w:type="dxa"/>
            <w:shd w:val="clear" w:color="auto" w:fill="auto"/>
          </w:tcPr>
          <w:p w:rsidR="00A42C62" w:rsidRDefault="00A42C62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A42C62">
              <w:rPr>
                <w:sz w:val="22"/>
                <w:szCs w:val="24"/>
              </w:rPr>
              <w:t xml:space="preserve">отдел по делам </w:t>
            </w:r>
          </w:p>
          <w:p w:rsidR="00A42C62" w:rsidRDefault="00A42C62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A42C62">
              <w:rPr>
                <w:sz w:val="22"/>
                <w:szCs w:val="24"/>
              </w:rPr>
              <w:t>ГОЧС и МР</w:t>
            </w:r>
            <w:r>
              <w:rPr>
                <w:sz w:val="22"/>
                <w:szCs w:val="24"/>
              </w:rPr>
              <w:t>,</w:t>
            </w:r>
          </w:p>
          <w:p w:rsidR="000C797D" w:rsidRPr="00786E3A" w:rsidRDefault="00A42C62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bookmarkStart w:id="1" w:name="OLE_LINK1"/>
            <w:r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сельсоветы</w:t>
            </w:r>
            <w:bookmarkEnd w:id="1"/>
          </w:p>
        </w:tc>
        <w:tc>
          <w:tcPr>
            <w:tcW w:w="1358" w:type="dxa"/>
            <w:shd w:val="clear" w:color="auto" w:fill="auto"/>
            <w:vAlign w:val="center"/>
          </w:tcPr>
          <w:p w:rsidR="000C797D" w:rsidRPr="00786E3A" w:rsidRDefault="002971E7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2021-202</w:t>
            </w:r>
            <w:r>
              <w:rPr>
                <w:sz w:val="22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C797D" w:rsidRPr="00ED06F6" w:rsidRDefault="000C797D" w:rsidP="00ED06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797D" w:rsidRPr="00ED06F6" w:rsidRDefault="000C797D" w:rsidP="00ED06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C797D" w:rsidRPr="00ED06F6" w:rsidRDefault="000C797D" w:rsidP="00ED06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797D" w:rsidRPr="00ED06F6" w:rsidRDefault="000C797D" w:rsidP="00ED06F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0C797D" w:rsidRDefault="00A42C62" w:rsidP="000C797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C797D" w:rsidRDefault="000C797D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Бюджет района</w:t>
            </w:r>
          </w:p>
        </w:tc>
      </w:tr>
      <w:tr w:rsidR="00A42C62" w:rsidRPr="00786E3A" w:rsidTr="002971E7">
        <w:trPr>
          <w:trHeight w:val="557"/>
        </w:trPr>
        <w:tc>
          <w:tcPr>
            <w:tcW w:w="945" w:type="dxa"/>
            <w:shd w:val="clear" w:color="auto" w:fill="auto"/>
          </w:tcPr>
          <w:p w:rsidR="00A42C62" w:rsidRPr="00786E3A" w:rsidRDefault="00A42C62" w:rsidP="00C4682B">
            <w:pPr>
              <w:widowControl w:val="0"/>
              <w:numPr>
                <w:ilvl w:val="0"/>
                <w:numId w:val="21"/>
              </w:num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A42C62" w:rsidRDefault="00A42C62" w:rsidP="008A73EA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4"/>
              </w:rPr>
            </w:pPr>
            <w:r w:rsidRPr="000C797D">
              <w:rPr>
                <w:sz w:val="22"/>
                <w:szCs w:val="24"/>
              </w:rPr>
              <w:t>Мероприятие 1.3. Приобретение обор</w:t>
            </w:r>
            <w:r w:rsidRPr="000C797D">
              <w:rPr>
                <w:sz w:val="22"/>
                <w:szCs w:val="24"/>
              </w:rPr>
              <w:t>у</w:t>
            </w:r>
            <w:r w:rsidRPr="000C797D">
              <w:rPr>
                <w:sz w:val="22"/>
                <w:szCs w:val="24"/>
              </w:rPr>
              <w:t>дования для проведения обучения нас</w:t>
            </w:r>
            <w:r w:rsidRPr="000C797D">
              <w:rPr>
                <w:sz w:val="22"/>
                <w:szCs w:val="24"/>
              </w:rPr>
              <w:t>е</w:t>
            </w:r>
            <w:r w:rsidRPr="000C797D">
              <w:rPr>
                <w:sz w:val="22"/>
                <w:szCs w:val="24"/>
              </w:rPr>
              <w:t xml:space="preserve">ления Поспелихинского района, навыкам </w:t>
            </w:r>
            <w:r w:rsidRPr="000C797D">
              <w:rPr>
                <w:sz w:val="22"/>
                <w:szCs w:val="24"/>
              </w:rPr>
              <w:lastRenderedPageBreak/>
              <w:t>первой помощи в рамках реализации пр</w:t>
            </w:r>
            <w:r w:rsidRPr="000C797D">
              <w:rPr>
                <w:sz w:val="22"/>
                <w:szCs w:val="24"/>
              </w:rPr>
              <w:t>о</w:t>
            </w:r>
            <w:r w:rsidRPr="000C797D">
              <w:rPr>
                <w:sz w:val="22"/>
                <w:szCs w:val="24"/>
              </w:rPr>
              <w:t>екта «Готов к санитарной обороне»</w:t>
            </w:r>
          </w:p>
        </w:tc>
        <w:tc>
          <w:tcPr>
            <w:tcW w:w="2295" w:type="dxa"/>
            <w:shd w:val="clear" w:color="auto" w:fill="auto"/>
          </w:tcPr>
          <w:p w:rsidR="00A42C62" w:rsidRDefault="00A42C62" w:rsidP="00A42C6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A42C62">
              <w:rPr>
                <w:sz w:val="22"/>
                <w:szCs w:val="24"/>
              </w:rPr>
              <w:lastRenderedPageBreak/>
              <w:t>отдел по социальным вопросам</w:t>
            </w:r>
            <w:r>
              <w:rPr>
                <w:sz w:val="22"/>
                <w:szCs w:val="24"/>
              </w:rPr>
              <w:t>,</w:t>
            </w:r>
          </w:p>
          <w:p w:rsidR="00A42C62" w:rsidRPr="00786E3A" w:rsidRDefault="00A42C62" w:rsidP="00A42C6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сельсоветы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A42C62" w:rsidRPr="00786E3A" w:rsidRDefault="002971E7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</w:t>
            </w:r>
            <w:r>
              <w:rPr>
                <w:sz w:val="22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42C62" w:rsidRDefault="00A42C62" w:rsidP="00ED06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42C62" w:rsidRDefault="00A42C62" w:rsidP="00ED06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42C62" w:rsidRDefault="00A42C62" w:rsidP="00ED06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42C62" w:rsidRDefault="00A42C62" w:rsidP="00ED06F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A42C62" w:rsidRDefault="00A42C62" w:rsidP="000C797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130,0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42C62" w:rsidRDefault="00A42C62" w:rsidP="00DC4EE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Бюджет района</w:t>
            </w:r>
          </w:p>
        </w:tc>
      </w:tr>
      <w:tr w:rsidR="002971E7" w:rsidRPr="00786E3A" w:rsidTr="002971E7">
        <w:trPr>
          <w:trHeight w:val="557"/>
        </w:trPr>
        <w:tc>
          <w:tcPr>
            <w:tcW w:w="945" w:type="dxa"/>
            <w:shd w:val="clear" w:color="auto" w:fill="auto"/>
          </w:tcPr>
          <w:p w:rsidR="002971E7" w:rsidRPr="00786E3A" w:rsidRDefault="002971E7" w:rsidP="00C4682B">
            <w:pPr>
              <w:widowControl w:val="0"/>
              <w:numPr>
                <w:ilvl w:val="0"/>
                <w:numId w:val="21"/>
              </w:num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2971E7" w:rsidRPr="000C797D" w:rsidRDefault="002971E7" w:rsidP="008A73EA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4"/>
              </w:rPr>
            </w:pPr>
            <w:r w:rsidRPr="002971E7">
              <w:rPr>
                <w:sz w:val="22"/>
                <w:szCs w:val="24"/>
              </w:rPr>
              <w:t>Мероприятие 1.4. Разработка схемы и</w:t>
            </w:r>
            <w:r w:rsidRPr="002971E7">
              <w:rPr>
                <w:sz w:val="22"/>
                <w:szCs w:val="24"/>
              </w:rPr>
              <w:t>н</w:t>
            </w:r>
            <w:r w:rsidRPr="002971E7">
              <w:rPr>
                <w:sz w:val="22"/>
                <w:szCs w:val="24"/>
              </w:rPr>
              <w:t xml:space="preserve">женерной защиты территории </w:t>
            </w:r>
            <w:proofErr w:type="gramStart"/>
            <w:r w:rsidRPr="002971E7">
              <w:rPr>
                <w:sz w:val="22"/>
                <w:szCs w:val="24"/>
              </w:rPr>
              <w:t>с</w:t>
            </w:r>
            <w:proofErr w:type="gramEnd"/>
            <w:r w:rsidRPr="002971E7">
              <w:rPr>
                <w:sz w:val="22"/>
                <w:szCs w:val="24"/>
              </w:rPr>
              <w:t xml:space="preserve">. </w:t>
            </w:r>
            <w:proofErr w:type="gramStart"/>
            <w:r w:rsidRPr="002971E7">
              <w:rPr>
                <w:sz w:val="22"/>
                <w:szCs w:val="24"/>
              </w:rPr>
              <w:t>Посп</w:t>
            </w:r>
            <w:r w:rsidRPr="002971E7">
              <w:rPr>
                <w:sz w:val="22"/>
                <w:szCs w:val="24"/>
              </w:rPr>
              <w:t>е</w:t>
            </w:r>
            <w:r w:rsidRPr="002971E7">
              <w:rPr>
                <w:sz w:val="22"/>
                <w:szCs w:val="24"/>
              </w:rPr>
              <w:t>лиха</w:t>
            </w:r>
            <w:proofErr w:type="gramEnd"/>
            <w:r w:rsidRPr="002971E7">
              <w:rPr>
                <w:sz w:val="22"/>
                <w:szCs w:val="24"/>
              </w:rPr>
              <w:t xml:space="preserve"> (для отвода грунтовых вод)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2971E7" w:rsidRPr="00A42C62" w:rsidRDefault="00D844B4" w:rsidP="00D844B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Поспелихинский центральный сел</w:t>
            </w:r>
            <w:r>
              <w:rPr>
                <w:sz w:val="22"/>
                <w:szCs w:val="24"/>
              </w:rPr>
              <w:t>ь</w:t>
            </w:r>
            <w:r>
              <w:rPr>
                <w:sz w:val="22"/>
                <w:szCs w:val="24"/>
              </w:rPr>
              <w:t>ский совет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2971E7" w:rsidRPr="00786E3A" w:rsidRDefault="002971E7" w:rsidP="0003548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</w:t>
            </w:r>
            <w:r>
              <w:rPr>
                <w:sz w:val="22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971E7" w:rsidRDefault="002971E7" w:rsidP="000354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971E7" w:rsidRDefault="002971E7" w:rsidP="000354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971E7" w:rsidRDefault="002971E7" w:rsidP="000354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971E7" w:rsidRDefault="002971E7" w:rsidP="0003548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2971E7" w:rsidRDefault="00D844B4" w:rsidP="00D844B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971E7" w:rsidRDefault="002971E7" w:rsidP="00DC4EE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Бюджет района</w:t>
            </w:r>
          </w:p>
        </w:tc>
      </w:tr>
      <w:tr w:rsidR="002971E7" w:rsidRPr="00786E3A" w:rsidTr="002971E7">
        <w:trPr>
          <w:trHeight w:val="707"/>
        </w:trPr>
        <w:tc>
          <w:tcPr>
            <w:tcW w:w="945" w:type="dxa"/>
            <w:shd w:val="clear" w:color="auto" w:fill="auto"/>
          </w:tcPr>
          <w:p w:rsidR="002971E7" w:rsidRPr="00786E3A" w:rsidRDefault="002971E7" w:rsidP="00C4682B">
            <w:pPr>
              <w:widowControl w:val="0"/>
              <w:numPr>
                <w:ilvl w:val="0"/>
                <w:numId w:val="21"/>
              </w:num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2971E7" w:rsidRPr="00F30F23" w:rsidRDefault="002971E7" w:rsidP="008A73EA">
            <w:pPr>
              <w:pStyle w:val="MSGENFONTSTYLENAMETEMPLATEROLENUMBERMSGENFONTSTYLENAMEBYROLETEXT21"/>
              <w:shd w:val="clear" w:color="auto" w:fill="auto"/>
              <w:tabs>
                <w:tab w:val="left" w:pos="624"/>
              </w:tabs>
              <w:spacing w:after="0" w:line="240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F30F23">
              <w:rPr>
                <w:b/>
                <w:sz w:val="22"/>
                <w:szCs w:val="22"/>
              </w:rPr>
              <w:t xml:space="preserve">Задача 2. </w:t>
            </w:r>
            <w:r w:rsidRPr="00F30F23">
              <w:rPr>
                <w:rStyle w:val="MSGENFONTSTYLENAMETEMPLATEROLENUMBERMSGENFONTSTYLENAMEBYROLETEXT20"/>
                <w:b/>
                <w:color w:val="000000"/>
                <w:sz w:val="22"/>
                <w:szCs w:val="22"/>
              </w:rPr>
              <w:t>Обеспечение пожарной бе</w:t>
            </w:r>
            <w:r w:rsidRPr="00F30F23">
              <w:rPr>
                <w:rStyle w:val="MSGENFONTSTYLENAMETEMPLATEROLENUMBERMSGENFONTSTYLENAMEBYROLETEXT20"/>
                <w:b/>
                <w:color w:val="000000"/>
                <w:sz w:val="22"/>
                <w:szCs w:val="22"/>
              </w:rPr>
              <w:t>з</w:t>
            </w:r>
            <w:r w:rsidRPr="00F30F23">
              <w:rPr>
                <w:rStyle w:val="MSGENFONTSTYLENAMETEMPLATEROLENUMBERMSGENFONTSTYLENAMEBYROLETEXT20"/>
                <w:b/>
                <w:color w:val="000000"/>
                <w:sz w:val="22"/>
                <w:szCs w:val="22"/>
              </w:rPr>
              <w:t>опасности на территории Поспелихи</w:t>
            </w:r>
            <w:r w:rsidRPr="00F30F23">
              <w:rPr>
                <w:rStyle w:val="MSGENFONTSTYLENAMETEMPLATEROLENUMBERMSGENFONTSTYLENAMEBYROLETEXT20"/>
                <w:b/>
                <w:color w:val="000000"/>
                <w:sz w:val="22"/>
                <w:szCs w:val="22"/>
              </w:rPr>
              <w:t>н</w:t>
            </w:r>
            <w:r w:rsidRPr="00F30F23">
              <w:rPr>
                <w:rStyle w:val="MSGENFONTSTYLENAMETEMPLATEROLENUMBERMSGENFONTSTYLENAMEBYROLETEXT20"/>
                <w:b/>
                <w:color w:val="000000"/>
                <w:sz w:val="22"/>
                <w:szCs w:val="22"/>
              </w:rPr>
              <w:t>ского района.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2971E7" w:rsidRDefault="002971E7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2971E7" w:rsidRDefault="002971E7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2971E7" w:rsidRPr="00786E3A" w:rsidRDefault="002971E7" w:rsidP="00F30F23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2971E7" w:rsidRPr="00786E3A" w:rsidRDefault="002971E7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971E7" w:rsidRPr="00A42C62" w:rsidRDefault="002971E7" w:rsidP="00ED06F6">
            <w:pPr>
              <w:jc w:val="center"/>
              <w:rPr>
                <w:b/>
                <w:sz w:val="22"/>
                <w:szCs w:val="22"/>
              </w:rPr>
            </w:pPr>
            <w:r w:rsidRPr="00A42C62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971E7" w:rsidRPr="00A42C62" w:rsidRDefault="002971E7" w:rsidP="00ED06F6">
            <w:pPr>
              <w:jc w:val="center"/>
              <w:rPr>
                <w:b/>
                <w:sz w:val="22"/>
                <w:szCs w:val="22"/>
              </w:rPr>
            </w:pPr>
            <w:r w:rsidRPr="00A42C62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971E7" w:rsidRPr="00A42C62" w:rsidRDefault="002971E7" w:rsidP="00ED06F6">
            <w:pPr>
              <w:jc w:val="center"/>
              <w:rPr>
                <w:b/>
                <w:sz w:val="22"/>
                <w:szCs w:val="22"/>
              </w:rPr>
            </w:pPr>
            <w:r w:rsidRPr="00A42C62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971E7" w:rsidRPr="00A42C62" w:rsidRDefault="002971E7" w:rsidP="00ED06F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2"/>
                <w:szCs w:val="22"/>
              </w:rPr>
            </w:pPr>
            <w:r w:rsidRPr="00A42C62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2971E7" w:rsidRPr="00A42C62" w:rsidRDefault="002971E7" w:rsidP="000C797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5</w:t>
            </w:r>
            <w:r w:rsidRPr="00A42C62">
              <w:rPr>
                <w:b/>
                <w:sz w:val="22"/>
                <w:szCs w:val="24"/>
              </w:rPr>
              <w:t>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971E7" w:rsidRPr="00A42C62" w:rsidRDefault="002971E7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2"/>
                <w:szCs w:val="24"/>
              </w:rPr>
            </w:pPr>
            <w:r w:rsidRPr="00A42C62">
              <w:rPr>
                <w:b/>
                <w:sz w:val="22"/>
                <w:szCs w:val="24"/>
              </w:rPr>
              <w:t>Всего</w:t>
            </w:r>
          </w:p>
        </w:tc>
      </w:tr>
      <w:tr w:rsidR="002971E7" w:rsidRPr="00786E3A" w:rsidTr="002971E7">
        <w:trPr>
          <w:trHeight w:val="522"/>
        </w:trPr>
        <w:tc>
          <w:tcPr>
            <w:tcW w:w="945" w:type="dxa"/>
            <w:shd w:val="clear" w:color="auto" w:fill="auto"/>
          </w:tcPr>
          <w:p w:rsidR="002971E7" w:rsidRPr="00786E3A" w:rsidRDefault="002971E7" w:rsidP="00C4682B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2971E7" w:rsidRPr="00CB5B05" w:rsidRDefault="002971E7" w:rsidP="008A73EA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Мероприятие 2.1. </w:t>
            </w:r>
            <w:r w:rsidRPr="00CB5B05">
              <w:rPr>
                <w:sz w:val="22"/>
                <w:szCs w:val="24"/>
              </w:rPr>
              <w:t>Пропаганда и агитация противопожарных мероприятий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2971E7" w:rsidRDefault="002971E7" w:rsidP="00F30F2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CB5B05">
              <w:rPr>
                <w:sz w:val="22"/>
                <w:szCs w:val="22"/>
              </w:rPr>
              <w:t xml:space="preserve">тдел </w:t>
            </w:r>
            <w:r>
              <w:rPr>
                <w:sz w:val="22"/>
                <w:szCs w:val="22"/>
              </w:rPr>
              <w:t xml:space="preserve">по делам </w:t>
            </w:r>
          </w:p>
          <w:p w:rsidR="002971E7" w:rsidRPr="00F30F23" w:rsidRDefault="002971E7" w:rsidP="00F30F2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</w:t>
            </w:r>
            <w:r w:rsidRPr="00CB5B05">
              <w:rPr>
                <w:sz w:val="22"/>
                <w:szCs w:val="22"/>
              </w:rPr>
              <w:t>ЧС и МР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2971E7" w:rsidRPr="00786E3A" w:rsidRDefault="002971E7" w:rsidP="00A42C6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2021-202</w:t>
            </w:r>
            <w:r>
              <w:rPr>
                <w:sz w:val="22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971E7" w:rsidRPr="00ED06F6" w:rsidRDefault="002971E7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971E7" w:rsidRPr="00ED06F6" w:rsidRDefault="002971E7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971E7" w:rsidRPr="00ED06F6" w:rsidRDefault="002971E7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971E7" w:rsidRPr="00ED06F6" w:rsidRDefault="002971E7" w:rsidP="00ED06F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2971E7" w:rsidRPr="00786E3A" w:rsidRDefault="002971E7" w:rsidP="000C797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971E7" w:rsidRPr="00786E3A" w:rsidRDefault="002971E7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Бюджет района</w:t>
            </w:r>
          </w:p>
        </w:tc>
      </w:tr>
      <w:tr w:rsidR="002971E7" w:rsidRPr="00786E3A" w:rsidTr="002971E7">
        <w:trPr>
          <w:trHeight w:val="540"/>
        </w:trPr>
        <w:tc>
          <w:tcPr>
            <w:tcW w:w="945" w:type="dxa"/>
            <w:shd w:val="clear" w:color="auto" w:fill="auto"/>
          </w:tcPr>
          <w:p w:rsidR="002971E7" w:rsidRPr="00786E3A" w:rsidRDefault="002971E7" w:rsidP="00C4682B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2971E7" w:rsidRPr="00CB5B05" w:rsidRDefault="002971E7" w:rsidP="00F30F23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Мероприятие 2.2. Оборудование прот</w:t>
            </w:r>
            <w:r>
              <w:rPr>
                <w:sz w:val="22"/>
                <w:szCs w:val="24"/>
              </w:rPr>
              <w:t>и</w:t>
            </w:r>
            <w:r>
              <w:rPr>
                <w:sz w:val="22"/>
                <w:szCs w:val="24"/>
              </w:rPr>
              <w:t>вопожарных минеральных полос.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2971E7" w:rsidRPr="00F30F23" w:rsidRDefault="002971E7" w:rsidP="00F30F2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сельсоветы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2971E7" w:rsidRPr="00786E3A" w:rsidRDefault="002971E7" w:rsidP="00A42C6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2021-202</w:t>
            </w:r>
            <w:r>
              <w:rPr>
                <w:sz w:val="22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971E7" w:rsidRPr="00ED06F6" w:rsidRDefault="002971E7" w:rsidP="00BA43F9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971E7" w:rsidRPr="00ED06F6" w:rsidRDefault="002971E7" w:rsidP="00BA43F9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971E7" w:rsidRPr="00ED06F6" w:rsidRDefault="002971E7" w:rsidP="00BA43F9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971E7" w:rsidRPr="00ED06F6" w:rsidRDefault="002971E7" w:rsidP="00BA43F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2971E7" w:rsidRPr="00786E3A" w:rsidRDefault="002971E7" w:rsidP="000C797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971E7" w:rsidRPr="00786E3A" w:rsidRDefault="002971E7" w:rsidP="00BA43F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Бюджет района</w:t>
            </w:r>
          </w:p>
        </w:tc>
      </w:tr>
      <w:tr w:rsidR="002971E7" w:rsidRPr="00786E3A" w:rsidTr="002971E7">
        <w:trPr>
          <w:trHeight w:val="690"/>
        </w:trPr>
        <w:tc>
          <w:tcPr>
            <w:tcW w:w="945" w:type="dxa"/>
            <w:shd w:val="clear" w:color="auto" w:fill="auto"/>
          </w:tcPr>
          <w:p w:rsidR="002971E7" w:rsidRPr="00786E3A" w:rsidRDefault="002971E7" w:rsidP="00C4682B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2971E7" w:rsidRPr="00F30F23" w:rsidRDefault="002971E7" w:rsidP="008A73EA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  <w:sz w:val="22"/>
                <w:szCs w:val="22"/>
              </w:rPr>
            </w:pPr>
            <w:r w:rsidRPr="00F30F23">
              <w:rPr>
                <w:b/>
                <w:sz w:val="22"/>
                <w:szCs w:val="22"/>
              </w:rPr>
              <w:t xml:space="preserve">Задача 3. </w:t>
            </w:r>
            <w:r w:rsidRPr="00F30F23">
              <w:rPr>
                <w:rStyle w:val="MSGENFONTSTYLENAMETEMPLATEROLENUMBERMSGENFONTSTYLENAMEBYROLETEXT20"/>
                <w:b/>
                <w:color w:val="000000"/>
                <w:sz w:val="22"/>
                <w:szCs w:val="22"/>
              </w:rPr>
              <w:t>Обеспечение безопасности людей на водных объектах Поспел</w:t>
            </w:r>
            <w:r w:rsidRPr="00F30F23">
              <w:rPr>
                <w:rStyle w:val="MSGENFONTSTYLENAMETEMPLATEROLENUMBERMSGENFONTSTYLENAMEBYROLETEXT20"/>
                <w:b/>
                <w:color w:val="000000"/>
                <w:sz w:val="22"/>
                <w:szCs w:val="22"/>
              </w:rPr>
              <w:t>и</w:t>
            </w:r>
            <w:r w:rsidRPr="00F30F23">
              <w:rPr>
                <w:rStyle w:val="MSGENFONTSTYLENAMETEMPLATEROLENUMBERMSGENFONTSTYLENAMEBYROLETEXT20"/>
                <w:b/>
                <w:color w:val="000000"/>
                <w:sz w:val="22"/>
                <w:szCs w:val="22"/>
              </w:rPr>
              <w:t>хинского района.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2971E7" w:rsidRPr="00786E3A" w:rsidRDefault="002971E7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2971E7" w:rsidRPr="00786E3A" w:rsidRDefault="002971E7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971E7" w:rsidRPr="00A42C62" w:rsidRDefault="002971E7" w:rsidP="00ED06F6">
            <w:pPr>
              <w:jc w:val="center"/>
              <w:rPr>
                <w:b/>
                <w:sz w:val="22"/>
                <w:szCs w:val="22"/>
              </w:rPr>
            </w:pPr>
            <w:r w:rsidRPr="00A42C62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971E7" w:rsidRPr="00A42C62" w:rsidRDefault="002971E7" w:rsidP="00ED06F6">
            <w:pPr>
              <w:jc w:val="center"/>
              <w:rPr>
                <w:b/>
                <w:sz w:val="22"/>
                <w:szCs w:val="22"/>
              </w:rPr>
            </w:pPr>
            <w:r w:rsidRPr="00A42C62">
              <w:rPr>
                <w:b/>
                <w:sz w:val="22"/>
                <w:szCs w:val="22"/>
              </w:rPr>
              <w:t>40,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971E7" w:rsidRPr="00A42C62" w:rsidRDefault="002971E7" w:rsidP="00ED06F6">
            <w:pPr>
              <w:jc w:val="center"/>
              <w:rPr>
                <w:b/>
                <w:sz w:val="22"/>
                <w:szCs w:val="22"/>
              </w:rPr>
            </w:pPr>
            <w:r w:rsidRPr="00A42C62">
              <w:rPr>
                <w:b/>
                <w:sz w:val="22"/>
                <w:szCs w:val="22"/>
              </w:rPr>
              <w:t>4,0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971E7" w:rsidRPr="00A42C62" w:rsidRDefault="002971E7" w:rsidP="00ED06F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2"/>
                <w:szCs w:val="22"/>
              </w:rPr>
            </w:pPr>
            <w:r w:rsidRPr="00A42C62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2971E7" w:rsidRPr="00A42C62" w:rsidRDefault="002971E7" w:rsidP="000C797D">
            <w:pPr>
              <w:jc w:val="center"/>
              <w:rPr>
                <w:b/>
                <w:sz w:val="22"/>
                <w:szCs w:val="24"/>
              </w:rPr>
            </w:pPr>
            <w:r w:rsidRPr="00A42C62">
              <w:rPr>
                <w:b/>
                <w:sz w:val="22"/>
                <w:szCs w:val="24"/>
              </w:rPr>
              <w:t>4,0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971E7" w:rsidRPr="00A42C62" w:rsidRDefault="002971E7" w:rsidP="008A73EA">
            <w:pPr>
              <w:jc w:val="center"/>
              <w:rPr>
                <w:b/>
                <w:sz w:val="22"/>
                <w:szCs w:val="24"/>
              </w:rPr>
            </w:pPr>
            <w:r w:rsidRPr="00A42C62">
              <w:rPr>
                <w:b/>
                <w:sz w:val="22"/>
                <w:szCs w:val="24"/>
              </w:rPr>
              <w:t>Всего</w:t>
            </w:r>
          </w:p>
        </w:tc>
      </w:tr>
      <w:tr w:rsidR="002971E7" w:rsidRPr="00786E3A" w:rsidTr="002971E7">
        <w:trPr>
          <w:trHeight w:val="1335"/>
        </w:trPr>
        <w:tc>
          <w:tcPr>
            <w:tcW w:w="945" w:type="dxa"/>
            <w:shd w:val="clear" w:color="auto" w:fill="auto"/>
          </w:tcPr>
          <w:p w:rsidR="002971E7" w:rsidRPr="00786E3A" w:rsidRDefault="002971E7" w:rsidP="00C4682B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2971E7" w:rsidRPr="00CB5B05" w:rsidRDefault="002971E7" w:rsidP="00F30F2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Мероприятие 3.1. </w:t>
            </w:r>
            <w:r w:rsidRPr="00CB5B05">
              <w:rPr>
                <w:sz w:val="22"/>
                <w:szCs w:val="24"/>
              </w:rPr>
              <w:t>Изготовление и уст</w:t>
            </w:r>
            <w:r w:rsidRPr="00CB5B05">
              <w:rPr>
                <w:sz w:val="22"/>
                <w:szCs w:val="24"/>
              </w:rPr>
              <w:t>а</w:t>
            </w:r>
            <w:r w:rsidRPr="00CB5B05">
              <w:rPr>
                <w:sz w:val="22"/>
                <w:szCs w:val="24"/>
              </w:rPr>
              <w:t xml:space="preserve">новка запрещающих табличек в местах опасных для купания. Распространение среди населения памяток и листовок о мерах поведения на водных объектах. 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2971E7" w:rsidRDefault="002971E7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отдел по делам </w:t>
            </w:r>
          </w:p>
          <w:p w:rsidR="002971E7" w:rsidRPr="00786E3A" w:rsidRDefault="002971E7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ГО</w:t>
            </w:r>
            <w:r w:rsidRPr="00786E3A">
              <w:rPr>
                <w:sz w:val="22"/>
                <w:szCs w:val="24"/>
              </w:rPr>
              <w:t>ЧС и МР</w:t>
            </w:r>
            <w:r>
              <w:rPr>
                <w:sz w:val="22"/>
                <w:szCs w:val="24"/>
              </w:rPr>
              <w:t>,</w:t>
            </w:r>
          </w:p>
          <w:p w:rsidR="002971E7" w:rsidRDefault="002971E7" w:rsidP="00A42C6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Style w:val="MSGENFONTSTYLENAMETEMPLATEROLENUMBERMSGENFONTSTYLENAMEBYROLETEXT20"/>
                <w:color w:val="000000"/>
                <w:sz w:val="22"/>
                <w:szCs w:val="22"/>
              </w:rPr>
            </w:pPr>
            <w:r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к</w:t>
            </w:r>
            <w:r w:rsidRPr="00CB5B05"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омитет по образов</w:t>
            </w:r>
            <w:r w:rsidRPr="00CB5B05"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а</w:t>
            </w:r>
            <w:r w:rsidRPr="00CB5B05"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нию</w:t>
            </w:r>
            <w:r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 xml:space="preserve">, </w:t>
            </w:r>
          </w:p>
          <w:p w:rsidR="002971E7" w:rsidRPr="00786E3A" w:rsidRDefault="002971E7" w:rsidP="00A42C6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сельсоветы.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2971E7" w:rsidRPr="00786E3A" w:rsidRDefault="002971E7" w:rsidP="00A42C6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2021-202</w:t>
            </w:r>
            <w:r>
              <w:rPr>
                <w:sz w:val="22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971E7" w:rsidRPr="00ED06F6" w:rsidRDefault="002971E7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971E7" w:rsidRPr="00ED06F6" w:rsidRDefault="002971E7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0,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971E7" w:rsidRPr="00ED06F6" w:rsidRDefault="002971E7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971E7" w:rsidRPr="00ED06F6" w:rsidRDefault="002971E7" w:rsidP="00ED06F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2971E7" w:rsidRPr="00786E3A" w:rsidRDefault="002971E7" w:rsidP="000C797D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971E7" w:rsidRPr="00786E3A" w:rsidRDefault="002971E7" w:rsidP="008A73EA">
            <w:pPr>
              <w:jc w:val="center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Бюджет района</w:t>
            </w:r>
          </w:p>
        </w:tc>
      </w:tr>
      <w:tr w:rsidR="002971E7" w:rsidRPr="00786E3A" w:rsidTr="002971E7">
        <w:trPr>
          <w:trHeight w:val="556"/>
        </w:trPr>
        <w:tc>
          <w:tcPr>
            <w:tcW w:w="945" w:type="dxa"/>
            <w:shd w:val="clear" w:color="auto" w:fill="auto"/>
          </w:tcPr>
          <w:p w:rsidR="002971E7" w:rsidRPr="00786E3A" w:rsidRDefault="002971E7" w:rsidP="00C4682B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2971E7" w:rsidRDefault="002971E7" w:rsidP="009824E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  <w:sz w:val="22"/>
                <w:szCs w:val="24"/>
              </w:rPr>
            </w:pPr>
            <w:r w:rsidRPr="005A2257">
              <w:rPr>
                <w:b/>
                <w:sz w:val="22"/>
                <w:szCs w:val="24"/>
              </w:rPr>
              <w:t xml:space="preserve">Задача 4. </w:t>
            </w:r>
            <w:r>
              <w:rPr>
                <w:b/>
                <w:sz w:val="22"/>
                <w:szCs w:val="24"/>
              </w:rPr>
              <w:t xml:space="preserve">Организация и приведение деятельности ЕДДС муниципального образования в соответствие ГОСТ </w:t>
            </w:r>
          </w:p>
          <w:p w:rsidR="002971E7" w:rsidRPr="005A2257" w:rsidRDefault="002971E7" w:rsidP="009824E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  <w:sz w:val="22"/>
                <w:szCs w:val="24"/>
              </w:rPr>
            </w:pPr>
            <w:proofErr w:type="gramStart"/>
            <w:r>
              <w:rPr>
                <w:b/>
                <w:sz w:val="22"/>
                <w:szCs w:val="24"/>
              </w:rPr>
              <w:t>Р</w:t>
            </w:r>
            <w:proofErr w:type="gramEnd"/>
            <w:r>
              <w:rPr>
                <w:b/>
                <w:sz w:val="22"/>
                <w:szCs w:val="24"/>
              </w:rPr>
              <w:t xml:space="preserve"> 22.7.01 – 2021 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2971E7" w:rsidRPr="00F30F23" w:rsidRDefault="002971E7" w:rsidP="00797E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2971E7" w:rsidRPr="00786E3A" w:rsidRDefault="002971E7" w:rsidP="00797E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971E7" w:rsidRPr="00A42C62" w:rsidRDefault="002971E7" w:rsidP="00ED06F6">
            <w:pPr>
              <w:jc w:val="center"/>
              <w:rPr>
                <w:b/>
                <w:sz w:val="22"/>
                <w:szCs w:val="22"/>
              </w:rPr>
            </w:pPr>
            <w:r w:rsidRPr="00A42C62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971E7" w:rsidRPr="00A42C62" w:rsidRDefault="002971E7" w:rsidP="00ED06F6">
            <w:pPr>
              <w:jc w:val="center"/>
              <w:rPr>
                <w:b/>
                <w:sz w:val="22"/>
                <w:szCs w:val="22"/>
              </w:rPr>
            </w:pPr>
            <w:r w:rsidRPr="00A42C62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971E7" w:rsidRPr="00A42C62" w:rsidRDefault="002971E7" w:rsidP="00ED06F6">
            <w:pPr>
              <w:jc w:val="center"/>
              <w:rPr>
                <w:b/>
                <w:sz w:val="22"/>
                <w:szCs w:val="22"/>
              </w:rPr>
            </w:pPr>
            <w:r w:rsidRPr="00A42C62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971E7" w:rsidRPr="00A42C62" w:rsidRDefault="002971E7" w:rsidP="00ED06F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2"/>
                <w:szCs w:val="22"/>
              </w:rPr>
            </w:pPr>
            <w:r w:rsidRPr="00A42C62">
              <w:rPr>
                <w:b/>
                <w:sz w:val="22"/>
                <w:szCs w:val="22"/>
              </w:rPr>
              <w:t>24,6</w:t>
            </w:r>
          </w:p>
        </w:tc>
        <w:tc>
          <w:tcPr>
            <w:tcW w:w="993" w:type="dxa"/>
            <w:vAlign w:val="center"/>
          </w:tcPr>
          <w:p w:rsidR="002971E7" w:rsidRPr="00A42C62" w:rsidRDefault="002971E7" w:rsidP="000C797D">
            <w:pPr>
              <w:jc w:val="center"/>
              <w:rPr>
                <w:b/>
                <w:sz w:val="22"/>
                <w:szCs w:val="24"/>
              </w:rPr>
            </w:pPr>
            <w:r w:rsidRPr="00A42C62">
              <w:rPr>
                <w:b/>
                <w:sz w:val="22"/>
                <w:szCs w:val="24"/>
              </w:rPr>
              <w:t>15,0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971E7" w:rsidRPr="00A42C62" w:rsidRDefault="002971E7" w:rsidP="008A73EA">
            <w:pPr>
              <w:jc w:val="center"/>
              <w:rPr>
                <w:b/>
                <w:sz w:val="22"/>
                <w:szCs w:val="24"/>
              </w:rPr>
            </w:pPr>
            <w:r w:rsidRPr="00A42C62">
              <w:rPr>
                <w:b/>
                <w:sz w:val="22"/>
                <w:szCs w:val="24"/>
              </w:rPr>
              <w:t xml:space="preserve">Всего </w:t>
            </w:r>
          </w:p>
        </w:tc>
      </w:tr>
      <w:tr w:rsidR="002971E7" w:rsidRPr="00786E3A" w:rsidTr="002971E7">
        <w:trPr>
          <w:trHeight w:val="840"/>
        </w:trPr>
        <w:tc>
          <w:tcPr>
            <w:tcW w:w="945" w:type="dxa"/>
            <w:shd w:val="clear" w:color="auto" w:fill="auto"/>
          </w:tcPr>
          <w:p w:rsidR="002971E7" w:rsidRPr="00786E3A" w:rsidRDefault="002971E7" w:rsidP="00C4682B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2971E7" w:rsidRPr="005A2257" w:rsidRDefault="002971E7" w:rsidP="00C4682B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4"/>
              </w:rPr>
            </w:pPr>
            <w:r w:rsidRPr="005A2257">
              <w:rPr>
                <w:sz w:val="22"/>
                <w:szCs w:val="24"/>
              </w:rPr>
              <w:t>Мероприятие 4.1.</w:t>
            </w:r>
            <w:r>
              <w:rPr>
                <w:sz w:val="22"/>
                <w:szCs w:val="24"/>
              </w:rPr>
              <w:t xml:space="preserve"> </w:t>
            </w:r>
            <w:r w:rsidRPr="009824E9">
              <w:rPr>
                <w:sz w:val="22"/>
                <w:szCs w:val="24"/>
              </w:rPr>
              <w:t>Расходы на улучшение материально</w:t>
            </w:r>
            <w:r>
              <w:rPr>
                <w:sz w:val="22"/>
                <w:szCs w:val="24"/>
              </w:rPr>
              <w:t>-</w:t>
            </w:r>
            <w:r w:rsidRPr="009824E9">
              <w:rPr>
                <w:sz w:val="22"/>
                <w:szCs w:val="24"/>
              </w:rPr>
              <w:t xml:space="preserve">технической базы, закупка техники, оборудования, ГСМ и </w:t>
            </w:r>
            <w:r>
              <w:rPr>
                <w:sz w:val="22"/>
                <w:szCs w:val="24"/>
              </w:rPr>
              <w:t>форме</w:t>
            </w:r>
            <w:r>
              <w:rPr>
                <w:sz w:val="22"/>
                <w:szCs w:val="24"/>
              </w:rPr>
              <w:t>н</w:t>
            </w:r>
            <w:r>
              <w:rPr>
                <w:sz w:val="22"/>
                <w:szCs w:val="24"/>
              </w:rPr>
              <w:t>ного обмундирования. Оснащение и м</w:t>
            </w:r>
            <w:r>
              <w:rPr>
                <w:sz w:val="22"/>
                <w:szCs w:val="24"/>
              </w:rPr>
              <w:t>о</w:t>
            </w:r>
            <w:r>
              <w:rPr>
                <w:sz w:val="22"/>
                <w:szCs w:val="24"/>
              </w:rPr>
              <w:t xml:space="preserve">дернизация оперативного зала.  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2971E7" w:rsidRDefault="002971E7" w:rsidP="00A42C6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CB5B05">
              <w:rPr>
                <w:sz w:val="22"/>
                <w:szCs w:val="22"/>
              </w:rPr>
              <w:t xml:space="preserve">тдел </w:t>
            </w:r>
            <w:r>
              <w:rPr>
                <w:sz w:val="22"/>
                <w:szCs w:val="22"/>
              </w:rPr>
              <w:t>по делам</w:t>
            </w:r>
          </w:p>
          <w:p w:rsidR="002971E7" w:rsidRPr="00F30F23" w:rsidRDefault="002971E7" w:rsidP="00A42C6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</w:t>
            </w:r>
            <w:r w:rsidRPr="00CB5B05">
              <w:rPr>
                <w:sz w:val="22"/>
                <w:szCs w:val="22"/>
              </w:rPr>
              <w:t>ЧС и МР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2971E7" w:rsidRPr="00786E3A" w:rsidRDefault="002971E7" w:rsidP="00A42C6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2021-202</w:t>
            </w:r>
            <w:r>
              <w:rPr>
                <w:sz w:val="22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971E7" w:rsidRPr="00ED06F6" w:rsidRDefault="002971E7" w:rsidP="00797E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971E7" w:rsidRPr="00ED06F6" w:rsidRDefault="002971E7" w:rsidP="00797E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971E7" w:rsidRPr="00ED06F6" w:rsidRDefault="002971E7" w:rsidP="00797E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971E7" w:rsidRDefault="002971E7" w:rsidP="00CE769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  <w:tc>
          <w:tcPr>
            <w:tcW w:w="993" w:type="dxa"/>
            <w:vAlign w:val="center"/>
          </w:tcPr>
          <w:p w:rsidR="002971E7" w:rsidRPr="00786E3A" w:rsidRDefault="002971E7" w:rsidP="000C797D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971E7" w:rsidRPr="00786E3A" w:rsidRDefault="002971E7" w:rsidP="00797EEB">
            <w:pPr>
              <w:jc w:val="center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Бюджет района</w:t>
            </w:r>
          </w:p>
        </w:tc>
      </w:tr>
    </w:tbl>
    <w:p w:rsidR="00317CC2" w:rsidRDefault="00317CC2" w:rsidP="00E849BC">
      <w:pPr>
        <w:widowControl w:val="0"/>
        <w:autoSpaceDE w:val="0"/>
        <w:autoSpaceDN w:val="0"/>
        <w:adjustRightInd w:val="0"/>
        <w:outlineLvl w:val="1"/>
        <w:rPr>
          <w:sz w:val="2"/>
          <w:szCs w:val="2"/>
        </w:rPr>
        <w:sectPr w:rsidR="00317CC2" w:rsidSect="00543C03">
          <w:footerReference w:type="default" r:id="rId9"/>
          <w:pgSz w:w="16840" w:h="11900" w:orient="landscape"/>
          <w:pgMar w:top="1077" w:right="454" w:bottom="1134" w:left="454" w:header="0" w:footer="6" w:gutter="0"/>
          <w:cols w:space="720"/>
          <w:noEndnote/>
          <w:docGrid w:linePitch="360"/>
        </w:sectPr>
      </w:pPr>
    </w:p>
    <w:p w:rsidR="00EC24E7" w:rsidRPr="00A12013" w:rsidRDefault="00EC24E7" w:rsidP="00D844B4">
      <w:pPr>
        <w:adjustRightInd w:val="0"/>
        <w:ind w:left="4536"/>
        <w:rPr>
          <w:sz w:val="28"/>
          <w:szCs w:val="24"/>
        </w:rPr>
      </w:pPr>
    </w:p>
    <w:sectPr w:rsidR="00EC24E7" w:rsidRPr="00A12013" w:rsidSect="00A12013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51D" w:rsidRDefault="009B051D" w:rsidP="00144B77">
      <w:r>
        <w:separator/>
      </w:r>
    </w:p>
  </w:endnote>
  <w:endnote w:type="continuationSeparator" w:id="0">
    <w:p w:rsidR="009B051D" w:rsidRDefault="009B051D" w:rsidP="00144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CC2" w:rsidRPr="00543C03" w:rsidRDefault="00317CC2" w:rsidP="00543C0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51D" w:rsidRDefault="009B051D" w:rsidP="00144B77">
      <w:r>
        <w:separator/>
      </w:r>
    </w:p>
  </w:footnote>
  <w:footnote w:type="continuationSeparator" w:id="0">
    <w:p w:rsidR="009B051D" w:rsidRDefault="009B051D" w:rsidP="00144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5"/>
    <w:multiLevelType w:val="multilevel"/>
    <w:tmpl w:val="0000000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7"/>
    <w:multiLevelType w:val="multilevel"/>
    <w:tmpl w:val="00000006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00000009"/>
    <w:multiLevelType w:val="multilevel"/>
    <w:tmpl w:val="0000000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000000B"/>
    <w:multiLevelType w:val="multilevel"/>
    <w:tmpl w:val="0000000A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5">
    <w:nsid w:val="0000000D"/>
    <w:multiLevelType w:val="multilevel"/>
    <w:tmpl w:val="0000000C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6">
    <w:nsid w:val="050C5BA5"/>
    <w:multiLevelType w:val="multilevel"/>
    <w:tmpl w:val="B9C672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1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2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1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8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4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06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07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768" w:hanging="2160"/>
      </w:pPr>
      <w:rPr>
        <w:rFonts w:hint="default"/>
        <w:color w:val="auto"/>
      </w:rPr>
    </w:lvl>
  </w:abstractNum>
  <w:abstractNum w:abstractNumId="7">
    <w:nsid w:val="130A0A94"/>
    <w:multiLevelType w:val="hybridMultilevel"/>
    <w:tmpl w:val="6BF03CF6"/>
    <w:lvl w:ilvl="0" w:tplc="DBBEAE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8435A09"/>
    <w:multiLevelType w:val="multilevel"/>
    <w:tmpl w:val="FD147B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8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68" w:hanging="2160"/>
      </w:pPr>
      <w:rPr>
        <w:rFonts w:hint="default"/>
      </w:rPr>
    </w:lvl>
  </w:abstractNum>
  <w:abstractNum w:abstractNumId="9">
    <w:nsid w:val="2AB92CAF"/>
    <w:multiLevelType w:val="hybridMultilevel"/>
    <w:tmpl w:val="F5DC815C"/>
    <w:lvl w:ilvl="0" w:tplc="4EDA5994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2CF5D7C"/>
    <w:multiLevelType w:val="hybridMultilevel"/>
    <w:tmpl w:val="3C2CF2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7491B64"/>
    <w:multiLevelType w:val="hybridMultilevel"/>
    <w:tmpl w:val="F3F838BC"/>
    <w:lvl w:ilvl="0" w:tplc="05F00F4E">
      <w:start w:val="1"/>
      <w:numFmt w:val="decimal"/>
      <w:lvlText w:val="%1."/>
      <w:lvlJc w:val="left"/>
      <w:pPr>
        <w:tabs>
          <w:tab w:val="num" w:pos="1461"/>
        </w:tabs>
        <w:ind w:left="1461" w:hanging="43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66"/>
        </w:tabs>
        <w:ind w:left="27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86"/>
        </w:tabs>
        <w:ind w:left="34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06"/>
        </w:tabs>
        <w:ind w:left="42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26"/>
        </w:tabs>
        <w:ind w:left="49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646"/>
        </w:tabs>
        <w:ind w:left="56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66"/>
        </w:tabs>
        <w:ind w:left="63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86"/>
        </w:tabs>
        <w:ind w:left="70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06"/>
        </w:tabs>
        <w:ind w:left="7806" w:hanging="180"/>
      </w:pPr>
    </w:lvl>
  </w:abstractNum>
  <w:abstractNum w:abstractNumId="12">
    <w:nsid w:val="40BE7CFB"/>
    <w:multiLevelType w:val="hybridMultilevel"/>
    <w:tmpl w:val="B3544B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3261FC"/>
    <w:multiLevelType w:val="singleLevel"/>
    <w:tmpl w:val="85662C4C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</w:abstractNum>
  <w:abstractNum w:abstractNumId="14">
    <w:nsid w:val="4AA03009"/>
    <w:multiLevelType w:val="multilevel"/>
    <w:tmpl w:val="7F345DB8"/>
    <w:lvl w:ilvl="0">
      <w:start w:val="1"/>
      <w:numFmt w:val="decimal"/>
      <w:lvlText w:val="%1."/>
      <w:legacy w:legacy="1" w:legacySpace="0" w:legacyIndent="259"/>
      <w:lvlJc w:val="left"/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3455BE"/>
    <w:multiLevelType w:val="hybridMultilevel"/>
    <w:tmpl w:val="441666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DE5DCA"/>
    <w:multiLevelType w:val="hybridMultilevel"/>
    <w:tmpl w:val="9A1A7B5E"/>
    <w:lvl w:ilvl="0" w:tplc="B2607DF4">
      <w:start w:val="1"/>
      <w:numFmt w:val="decimal"/>
      <w:lvlText w:val="%1."/>
      <w:lvlJc w:val="left"/>
      <w:pPr>
        <w:ind w:left="7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7">
    <w:nsid w:val="5B9B2270"/>
    <w:multiLevelType w:val="hybridMultilevel"/>
    <w:tmpl w:val="0936AF04"/>
    <w:lvl w:ilvl="0" w:tplc="719E4AF4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5BC30777"/>
    <w:multiLevelType w:val="hybridMultilevel"/>
    <w:tmpl w:val="0A8E478C"/>
    <w:lvl w:ilvl="0" w:tplc="7C8096EA">
      <w:start w:val="1"/>
      <w:numFmt w:val="decimal"/>
      <w:lvlText w:val="%1."/>
      <w:lvlJc w:val="left"/>
      <w:pPr>
        <w:tabs>
          <w:tab w:val="num" w:pos="3502"/>
        </w:tabs>
        <w:ind w:left="3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222"/>
        </w:tabs>
        <w:ind w:left="4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942"/>
        </w:tabs>
        <w:ind w:left="4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662"/>
        </w:tabs>
        <w:ind w:left="5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382"/>
        </w:tabs>
        <w:ind w:left="6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102"/>
        </w:tabs>
        <w:ind w:left="7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822"/>
        </w:tabs>
        <w:ind w:left="7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542"/>
        </w:tabs>
        <w:ind w:left="8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262"/>
        </w:tabs>
        <w:ind w:left="9262" w:hanging="180"/>
      </w:pPr>
    </w:lvl>
  </w:abstractNum>
  <w:abstractNum w:abstractNumId="19">
    <w:nsid w:val="5D247C00"/>
    <w:multiLevelType w:val="singleLevel"/>
    <w:tmpl w:val="B22CAFAE"/>
    <w:lvl w:ilvl="0">
      <w:numFmt w:val="bullet"/>
      <w:lvlText w:val="-"/>
      <w:lvlJc w:val="left"/>
      <w:pPr>
        <w:tabs>
          <w:tab w:val="num" w:pos="900"/>
        </w:tabs>
        <w:ind w:left="900" w:hanging="360"/>
      </w:pPr>
    </w:lvl>
  </w:abstractNum>
  <w:abstractNum w:abstractNumId="20">
    <w:nsid w:val="60FC68EC"/>
    <w:multiLevelType w:val="singleLevel"/>
    <w:tmpl w:val="CA12B9B0"/>
    <w:lvl w:ilvl="0">
      <w:start w:val="6"/>
      <w:numFmt w:val="decimal"/>
      <w:lvlText w:val="%1."/>
      <w:lvlJc w:val="left"/>
      <w:pPr>
        <w:tabs>
          <w:tab w:val="num" w:pos="1020"/>
        </w:tabs>
        <w:ind w:left="1020" w:hanging="360"/>
      </w:pPr>
    </w:lvl>
  </w:abstractNum>
  <w:num w:numId="1">
    <w:abstractNumId w:val="13"/>
    <w:lvlOverride w:ilvl="0">
      <w:startOverride w:val="1"/>
    </w:lvlOverride>
  </w:num>
  <w:num w:numId="2">
    <w:abstractNumId w:val="19"/>
  </w:num>
  <w:num w:numId="3">
    <w:abstractNumId w:val="20"/>
    <w:lvlOverride w:ilvl="0">
      <w:startOverride w:val="6"/>
    </w:lvlOverride>
  </w:num>
  <w:num w:numId="4">
    <w:abstractNumId w:val="11"/>
  </w:num>
  <w:num w:numId="5">
    <w:abstractNumId w:val="18"/>
  </w:num>
  <w:num w:numId="6">
    <w:abstractNumId w:val="9"/>
  </w:num>
  <w:num w:numId="7">
    <w:abstractNumId w:val="7"/>
  </w:num>
  <w:num w:numId="8">
    <w:abstractNumId w:val="10"/>
  </w:num>
  <w:num w:numId="9">
    <w:abstractNumId w:val="15"/>
  </w:num>
  <w:num w:numId="10">
    <w:abstractNumId w:val="17"/>
  </w:num>
  <w:num w:numId="11">
    <w:abstractNumId w:val="0"/>
  </w:num>
  <w:num w:numId="12">
    <w:abstractNumId w:val="1"/>
  </w:num>
  <w:num w:numId="13">
    <w:abstractNumId w:val="2"/>
  </w:num>
  <w:num w:numId="14">
    <w:abstractNumId w:val="3"/>
  </w:num>
  <w:num w:numId="15">
    <w:abstractNumId w:val="4"/>
  </w:num>
  <w:num w:numId="16">
    <w:abstractNumId w:val="5"/>
  </w:num>
  <w:num w:numId="17">
    <w:abstractNumId w:val="16"/>
  </w:num>
  <w:num w:numId="18">
    <w:abstractNumId w:val="14"/>
  </w:num>
  <w:num w:numId="19">
    <w:abstractNumId w:val="6"/>
  </w:num>
  <w:num w:numId="20">
    <w:abstractNumId w:val="8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drawingGridHorizontalSpacing w:val="57"/>
  <w:displayVertic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50D"/>
    <w:rsid w:val="00022D52"/>
    <w:rsid w:val="00035481"/>
    <w:rsid w:val="000364BD"/>
    <w:rsid w:val="000370D7"/>
    <w:rsid w:val="00043B12"/>
    <w:rsid w:val="0005109E"/>
    <w:rsid w:val="00054FE4"/>
    <w:rsid w:val="0006686F"/>
    <w:rsid w:val="00073056"/>
    <w:rsid w:val="000872B6"/>
    <w:rsid w:val="00093F91"/>
    <w:rsid w:val="000B3D4F"/>
    <w:rsid w:val="000B5916"/>
    <w:rsid w:val="000B7819"/>
    <w:rsid w:val="000C4748"/>
    <w:rsid w:val="000C7464"/>
    <w:rsid w:val="000C797D"/>
    <w:rsid w:val="000D411D"/>
    <w:rsid w:val="000E2476"/>
    <w:rsid w:val="00105ABB"/>
    <w:rsid w:val="00115130"/>
    <w:rsid w:val="00117D50"/>
    <w:rsid w:val="0012224E"/>
    <w:rsid w:val="00126733"/>
    <w:rsid w:val="00144B77"/>
    <w:rsid w:val="00165C0E"/>
    <w:rsid w:val="00166B69"/>
    <w:rsid w:val="00177685"/>
    <w:rsid w:val="001B3C8D"/>
    <w:rsid w:val="001B7AEE"/>
    <w:rsid w:val="001C2A61"/>
    <w:rsid w:val="001D2BE1"/>
    <w:rsid w:val="001D2C54"/>
    <w:rsid w:val="001E26A4"/>
    <w:rsid w:val="001F2B17"/>
    <w:rsid w:val="002001D9"/>
    <w:rsid w:val="002168E9"/>
    <w:rsid w:val="00216962"/>
    <w:rsid w:val="00226CA8"/>
    <w:rsid w:val="002453DF"/>
    <w:rsid w:val="00284C7A"/>
    <w:rsid w:val="0028741C"/>
    <w:rsid w:val="00294273"/>
    <w:rsid w:val="002971E7"/>
    <w:rsid w:val="002B259B"/>
    <w:rsid w:val="002C150A"/>
    <w:rsid w:val="002C487B"/>
    <w:rsid w:val="002D763C"/>
    <w:rsid w:val="002D794D"/>
    <w:rsid w:val="002E10C9"/>
    <w:rsid w:val="002E55D9"/>
    <w:rsid w:val="002E72EC"/>
    <w:rsid w:val="00300B4F"/>
    <w:rsid w:val="00317376"/>
    <w:rsid w:val="00317CC2"/>
    <w:rsid w:val="00333E85"/>
    <w:rsid w:val="00340C60"/>
    <w:rsid w:val="00341016"/>
    <w:rsid w:val="00360CB9"/>
    <w:rsid w:val="0037287A"/>
    <w:rsid w:val="00375205"/>
    <w:rsid w:val="00395CE0"/>
    <w:rsid w:val="003D350D"/>
    <w:rsid w:val="003E0A09"/>
    <w:rsid w:val="003E5DC8"/>
    <w:rsid w:val="003F3D66"/>
    <w:rsid w:val="00410042"/>
    <w:rsid w:val="00414EC1"/>
    <w:rsid w:val="0041781F"/>
    <w:rsid w:val="00425744"/>
    <w:rsid w:val="00427AA8"/>
    <w:rsid w:val="0045179F"/>
    <w:rsid w:val="004532FC"/>
    <w:rsid w:val="00454655"/>
    <w:rsid w:val="00455F7F"/>
    <w:rsid w:val="00466E62"/>
    <w:rsid w:val="00472F47"/>
    <w:rsid w:val="00475060"/>
    <w:rsid w:val="00481D43"/>
    <w:rsid w:val="00492E9C"/>
    <w:rsid w:val="004970B3"/>
    <w:rsid w:val="00497662"/>
    <w:rsid w:val="004C02DB"/>
    <w:rsid w:val="004C5AF2"/>
    <w:rsid w:val="004D100B"/>
    <w:rsid w:val="004D5584"/>
    <w:rsid w:val="004D5DB2"/>
    <w:rsid w:val="004F0174"/>
    <w:rsid w:val="004F5775"/>
    <w:rsid w:val="0051341A"/>
    <w:rsid w:val="00526017"/>
    <w:rsid w:val="005310AC"/>
    <w:rsid w:val="00543C03"/>
    <w:rsid w:val="005443BD"/>
    <w:rsid w:val="00546125"/>
    <w:rsid w:val="005533C2"/>
    <w:rsid w:val="00592A0C"/>
    <w:rsid w:val="005A2257"/>
    <w:rsid w:val="005B758F"/>
    <w:rsid w:val="00602DC3"/>
    <w:rsid w:val="00604CD1"/>
    <w:rsid w:val="00613C91"/>
    <w:rsid w:val="00617917"/>
    <w:rsid w:val="0062421F"/>
    <w:rsid w:val="006326E3"/>
    <w:rsid w:val="00642AD9"/>
    <w:rsid w:val="00643C09"/>
    <w:rsid w:val="006664EF"/>
    <w:rsid w:val="00682582"/>
    <w:rsid w:val="006A0362"/>
    <w:rsid w:val="006A4591"/>
    <w:rsid w:val="006D37CE"/>
    <w:rsid w:val="006D46F4"/>
    <w:rsid w:val="006E3E45"/>
    <w:rsid w:val="006F33C1"/>
    <w:rsid w:val="006F3875"/>
    <w:rsid w:val="00703813"/>
    <w:rsid w:val="0073034B"/>
    <w:rsid w:val="0073197C"/>
    <w:rsid w:val="00743668"/>
    <w:rsid w:val="007443A2"/>
    <w:rsid w:val="00782960"/>
    <w:rsid w:val="00786E3A"/>
    <w:rsid w:val="0079634B"/>
    <w:rsid w:val="00797EEB"/>
    <w:rsid w:val="007A49BA"/>
    <w:rsid w:val="007B50E3"/>
    <w:rsid w:val="007D609E"/>
    <w:rsid w:val="007F0B18"/>
    <w:rsid w:val="007F0B9B"/>
    <w:rsid w:val="007F3CBF"/>
    <w:rsid w:val="008126BF"/>
    <w:rsid w:val="00813C2F"/>
    <w:rsid w:val="00833A88"/>
    <w:rsid w:val="0083585C"/>
    <w:rsid w:val="00841910"/>
    <w:rsid w:val="00852625"/>
    <w:rsid w:val="008552AE"/>
    <w:rsid w:val="00876F47"/>
    <w:rsid w:val="00883499"/>
    <w:rsid w:val="00884C8B"/>
    <w:rsid w:val="00890CBC"/>
    <w:rsid w:val="008A73EA"/>
    <w:rsid w:val="008D5695"/>
    <w:rsid w:val="008D71A8"/>
    <w:rsid w:val="008F419C"/>
    <w:rsid w:val="009126D4"/>
    <w:rsid w:val="00926153"/>
    <w:rsid w:val="00927E82"/>
    <w:rsid w:val="0093146B"/>
    <w:rsid w:val="0094415F"/>
    <w:rsid w:val="00944A9F"/>
    <w:rsid w:val="0095008D"/>
    <w:rsid w:val="009616A9"/>
    <w:rsid w:val="009824E9"/>
    <w:rsid w:val="009A48AD"/>
    <w:rsid w:val="009A66B5"/>
    <w:rsid w:val="009B051D"/>
    <w:rsid w:val="009C1D11"/>
    <w:rsid w:val="009C276C"/>
    <w:rsid w:val="009D6B51"/>
    <w:rsid w:val="00A0517D"/>
    <w:rsid w:val="00A12013"/>
    <w:rsid w:val="00A15F9E"/>
    <w:rsid w:val="00A42C62"/>
    <w:rsid w:val="00A7167E"/>
    <w:rsid w:val="00A75CFF"/>
    <w:rsid w:val="00A911B2"/>
    <w:rsid w:val="00AA601D"/>
    <w:rsid w:val="00AC2AB2"/>
    <w:rsid w:val="00AD1190"/>
    <w:rsid w:val="00AD7C71"/>
    <w:rsid w:val="00AF53EC"/>
    <w:rsid w:val="00B225BD"/>
    <w:rsid w:val="00B2676C"/>
    <w:rsid w:val="00B47C18"/>
    <w:rsid w:val="00B62BA9"/>
    <w:rsid w:val="00B7587E"/>
    <w:rsid w:val="00B82EEF"/>
    <w:rsid w:val="00B87119"/>
    <w:rsid w:val="00B91C75"/>
    <w:rsid w:val="00B95178"/>
    <w:rsid w:val="00B96CB8"/>
    <w:rsid w:val="00BA3E43"/>
    <w:rsid w:val="00BA43F9"/>
    <w:rsid w:val="00BB0A13"/>
    <w:rsid w:val="00BB76A4"/>
    <w:rsid w:val="00BE4710"/>
    <w:rsid w:val="00C4682B"/>
    <w:rsid w:val="00C52A0D"/>
    <w:rsid w:val="00C550F9"/>
    <w:rsid w:val="00C8120E"/>
    <w:rsid w:val="00C922CE"/>
    <w:rsid w:val="00CA0100"/>
    <w:rsid w:val="00CA0820"/>
    <w:rsid w:val="00CA0832"/>
    <w:rsid w:val="00CB5B05"/>
    <w:rsid w:val="00CE7693"/>
    <w:rsid w:val="00D016E4"/>
    <w:rsid w:val="00D03E07"/>
    <w:rsid w:val="00D04FC5"/>
    <w:rsid w:val="00D23AA6"/>
    <w:rsid w:val="00D321A4"/>
    <w:rsid w:val="00D40ED5"/>
    <w:rsid w:val="00D410EA"/>
    <w:rsid w:val="00D66DCB"/>
    <w:rsid w:val="00D74A2D"/>
    <w:rsid w:val="00D821B8"/>
    <w:rsid w:val="00D844B4"/>
    <w:rsid w:val="00D87AFC"/>
    <w:rsid w:val="00DA32D2"/>
    <w:rsid w:val="00DB1AE2"/>
    <w:rsid w:val="00DC1550"/>
    <w:rsid w:val="00DC4EE6"/>
    <w:rsid w:val="00DD27AF"/>
    <w:rsid w:val="00DF043B"/>
    <w:rsid w:val="00E07001"/>
    <w:rsid w:val="00E210DD"/>
    <w:rsid w:val="00E22FCE"/>
    <w:rsid w:val="00E54B1B"/>
    <w:rsid w:val="00E57C6E"/>
    <w:rsid w:val="00E63A30"/>
    <w:rsid w:val="00E67C1B"/>
    <w:rsid w:val="00E82A52"/>
    <w:rsid w:val="00E849BC"/>
    <w:rsid w:val="00E9115E"/>
    <w:rsid w:val="00E93166"/>
    <w:rsid w:val="00E967E2"/>
    <w:rsid w:val="00EB03A2"/>
    <w:rsid w:val="00EB275A"/>
    <w:rsid w:val="00EB5840"/>
    <w:rsid w:val="00EC24E7"/>
    <w:rsid w:val="00ED06F6"/>
    <w:rsid w:val="00ED250F"/>
    <w:rsid w:val="00EF4414"/>
    <w:rsid w:val="00EF715F"/>
    <w:rsid w:val="00F30F23"/>
    <w:rsid w:val="00F40188"/>
    <w:rsid w:val="00F4311B"/>
    <w:rsid w:val="00F6166F"/>
    <w:rsid w:val="00F700FB"/>
    <w:rsid w:val="00F71A66"/>
    <w:rsid w:val="00F745BA"/>
    <w:rsid w:val="00F771F8"/>
    <w:rsid w:val="00F77DBF"/>
    <w:rsid w:val="00F77FBB"/>
    <w:rsid w:val="00F95EC4"/>
    <w:rsid w:val="00F9769B"/>
    <w:rsid w:val="00FA7313"/>
    <w:rsid w:val="00FB46C4"/>
    <w:rsid w:val="00FC291F"/>
    <w:rsid w:val="00FC3091"/>
    <w:rsid w:val="00FC7C41"/>
    <w:rsid w:val="00FD07BC"/>
    <w:rsid w:val="00FE714B"/>
    <w:rsid w:val="00FF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350D"/>
  </w:style>
  <w:style w:type="paragraph" w:styleId="1">
    <w:name w:val="heading 1"/>
    <w:basedOn w:val="a"/>
    <w:next w:val="a"/>
    <w:qFormat/>
    <w:rsid w:val="003D350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3D350D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350D"/>
    <w:pPr>
      <w:jc w:val="center"/>
    </w:pPr>
    <w:rPr>
      <w:b/>
      <w:sz w:val="28"/>
    </w:rPr>
  </w:style>
  <w:style w:type="paragraph" w:styleId="a4">
    <w:name w:val="Body Text"/>
    <w:basedOn w:val="a"/>
    <w:rsid w:val="003D350D"/>
    <w:pPr>
      <w:jc w:val="both"/>
    </w:pPr>
    <w:rPr>
      <w:sz w:val="28"/>
    </w:rPr>
  </w:style>
  <w:style w:type="paragraph" w:styleId="a5">
    <w:name w:val="Body Text Indent"/>
    <w:basedOn w:val="a"/>
    <w:rsid w:val="003D350D"/>
    <w:pPr>
      <w:ind w:firstLine="567"/>
      <w:jc w:val="both"/>
    </w:pPr>
    <w:rPr>
      <w:sz w:val="28"/>
    </w:rPr>
  </w:style>
  <w:style w:type="paragraph" w:styleId="20">
    <w:name w:val="Body Text Indent 2"/>
    <w:basedOn w:val="a"/>
    <w:link w:val="21"/>
    <w:uiPriority w:val="99"/>
    <w:unhideWhenUsed/>
    <w:rsid w:val="00B96CB8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"/>
    <w:link w:val="20"/>
    <w:uiPriority w:val="99"/>
    <w:rsid w:val="00B96CB8"/>
    <w:rPr>
      <w:sz w:val="24"/>
      <w:szCs w:val="24"/>
    </w:rPr>
  </w:style>
  <w:style w:type="paragraph" w:styleId="a6">
    <w:name w:val="Balloon Text"/>
    <w:basedOn w:val="a"/>
    <w:link w:val="a7"/>
    <w:rsid w:val="00144B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144B7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144B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44B77"/>
  </w:style>
  <w:style w:type="paragraph" w:styleId="aa">
    <w:name w:val="footer"/>
    <w:basedOn w:val="a"/>
    <w:link w:val="ab"/>
    <w:rsid w:val="00144B7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144B77"/>
  </w:style>
  <w:style w:type="paragraph" w:customStyle="1" w:styleId="10">
    <w:name w:val="Обычный1"/>
    <w:rsid w:val="000364BD"/>
    <w:pPr>
      <w:widowControl w:val="0"/>
      <w:snapToGrid w:val="0"/>
      <w:spacing w:line="259" w:lineRule="auto"/>
      <w:ind w:firstLine="480"/>
      <w:jc w:val="both"/>
    </w:pPr>
    <w:rPr>
      <w:sz w:val="18"/>
    </w:rPr>
  </w:style>
  <w:style w:type="paragraph" w:customStyle="1" w:styleId="ConsPlusNormal">
    <w:name w:val="ConsPlusNormal"/>
    <w:rsid w:val="000364B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ac">
    <w:name w:val="Основной текст_"/>
    <w:link w:val="8"/>
    <w:rsid w:val="000364BD"/>
    <w:rPr>
      <w:sz w:val="27"/>
      <w:szCs w:val="27"/>
      <w:shd w:val="clear" w:color="auto" w:fill="FFFFFF"/>
    </w:rPr>
  </w:style>
  <w:style w:type="paragraph" w:customStyle="1" w:styleId="8">
    <w:name w:val="Основной текст8"/>
    <w:basedOn w:val="a"/>
    <w:link w:val="ac"/>
    <w:rsid w:val="000364BD"/>
    <w:pPr>
      <w:shd w:val="clear" w:color="auto" w:fill="FFFFFF"/>
      <w:spacing w:after="420" w:line="0" w:lineRule="atLeast"/>
      <w:ind w:hanging="1240"/>
      <w:jc w:val="center"/>
    </w:pPr>
    <w:rPr>
      <w:sz w:val="27"/>
      <w:szCs w:val="27"/>
      <w:shd w:val="clear" w:color="auto" w:fill="FFFFFF"/>
    </w:rPr>
  </w:style>
  <w:style w:type="character" w:customStyle="1" w:styleId="22">
    <w:name w:val="Основной текст (2)_"/>
    <w:link w:val="23"/>
    <w:rsid w:val="000364BD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0364BD"/>
    <w:pPr>
      <w:widowControl w:val="0"/>
      <w:shd w:val="clear" w:color="auto" w:fill="FFFFFF"/>
      <w:spacing w:after="420" w:line="0" w:lineRule="atLeast"/>
      <w:jc w:val="center"/>
    </w:pPr>
    <w:rPr>
      <w:sz w:val="28"/>
      <w:szCs w:val="28"/>
    </w:rPr>
  </w:style>
  <w:style w:type="character" w:customStyle="1" w:styleId="4">
    <w:name w:val="Основной текст (4)_"/>
    <w:link w:val="40"/>
    <w:rsid w:val="000364BD"/>
    <w:rPr>
      <w:b/>
      <w:bCs/>
      <w:sz w:val="28"/>
      <w:szCs w:val="28"/>
      <w:shd w:val="clear" w:color="auto" w:fill="FFFFFF"/>
    </w:rPr>
  </w:style>
  <w:style w:type="character" w:customStyle="1" w:styleId="24">
    <w:name w:val="Заголовок №2_"/>
    <w:link w:val="25"/>
    <w:rsid w:val="000364BD"/>
    <w:rPr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364BD"/>
    <w:pPr>
      <w:widowControl w:val="0"/>
      <w:shd w:val="clear" w:color="auto" w:fill="FFFFFF"/>
      <w:spacing w:before="3120" w:line="321" w:lineRule="exact"/>
      <w:jc w:val="center"/>
    </w:pPr>
    <w:rPr>
      <w:b/>
      <w:bCs/>
      <w:sz w:val="28"/>
      <w:szCs w:val="28"/>
    </w:rPr>
  </w:style>
  <w:style w:type="paragraph" w:customStyle="1" w:styleId="25">
    <w:name w:val="Заголовок №2"/>
    <w:basedOn w:val="a"/>
    <w:link w:val="24"/>
    <w:rsid w:val="000364BD"/>
    <w:pPr>
      <w:widowControl w:val="0"/>
      <w:shd w:val="clear" w:color="auto" w:fill="FFFFFF"/>
      <w:spacing w:after="420" w:line="0" w:lineRule="atLeast"/>
      <w:ind w:hanging="1080"/>
      <w:outlineLvl w:val="1"/>
    </w:pPr>
    <w:rPr>
      <w:b/>
      <w:bCs/>
      <w:sz w:val="28"/>
      <w:szCs w:val="28"/>
    </w:rPr>
  </w:style>
  <w:style w:type="character" w:customStyle="1" w:styleId="MSGENFONTSTYLENAMETEMPLATEROLENUMBERMSGENFONTSTYLENAMEBYROLETEXT2">
    <w:name w:val="MSG_EN_FONT_STYLE_NAME_TEMPLATE_ROLE_NUMBER MSG_EN_FONT_STYLE_NAME_BY_ROLE_TEXT 2_"/>
    <w:link w:val="MSGENFONTSTYLENAMETEMPLATEROLENUMBERMSGENFONTSTYLENAMEBYROLETEXT21"/>
    <w:uiPriority w:val="99"/>
    <w:rsid w:val="00EB03A2"/>
    <w:rPr>
      <w:sz w:val="28"/>
      <w:szCs w:val="28"/>
      <w:shd w:val="clear" w:color="auto" w:fill="FFFFFF"/>
    </w:rPr>
  </w:style>
  <w:style w:type="paragraph" w:customStyle="1" w:styleId="MSGENFONTSTYLENAMETEMPLATEROLENUMBERMSGENFONTSTYLENAMEBYROLETEXT21">
    <w:name w:val="MSG_EN_FONT_STYLE_NAME_TEMPLATE_ROLE_NUMBER MSG_EN_FONT_STYLE_NAME_BY_ROLE_TEXT 21"/>
    <w:basedOn w:val="a"/>
    <w:link w:val="MSGENFONTSTYLENAMETEMPLATEROLENUMBERMSGENFONTSTYLENAMEBYROLETEXT2"/>
    <w:uiPriority w:val="99"/>
    <w:rsid w:val="00EB03A2"/>
    <w:pPr>
      <w:widowControl w:val="0"/>
      <w:shd w:val="clear" w:color="auto" w:fill="FFFFFF"/>
      <w:spacing w:after="720" w:line="322" w:lineRule="exact"/>
      <w:ind w:hanging="740"/>
      <w:jc w:val="center"/>
    </w:pPr>
    <w:rPr>
      <w:sz w:val="28"/>
      <w:szCs w:val="28"/>
    </w:rPr>
  </w:style>
  <w:style w:type="character" w:customStyle="1" w:styleId="MSGENFONTSTYLENAMETEMPLATEROLENUMBERMSGENFONTSTYLENAMEBYROLETEXT2Exact">
    <w:name w:val="MSG_EN_FONT_STYLE_NAME_TEMPLATE_ROLE_NUMBER MSG_EN_FONT_STYLE_NAME_BY_ROLE_TEXT 2 Exact"/>
    <w:uiPriority w:val="99"/>
    <w:rsid w:val="007F0B9B"/>
    <w:rPr>
      <w:sz w:val="28"/>
      <w:szCs w:val="28"/>
      <w:u w:val="none"/>
    </w:rPr>
  </w:style>
  <w:style w:type="character" w:customStyle="1" w:styleId="MSGENFONTSTYLENAMETEMPLATEROLENUMBERMSGENFONTSTYLENAMEBYROLETEXT3">
    <w:name w:val="MSG_EN_FONT_STYLE_NAME_TEMPLATE_ROLE_NUMBER MSG_EN_FONT_STYLE_NAME_BY_ROLE_TEXT 3_"/>
    <w:link w:val="MSGENFONTSTYLENAMETEMPLATEROLENUMBERMSGENFONTSTYLENAMEBYROLETEXT30"/>
    <w:uiPriority w:val="99"/>
    <w:rsid w:val="007F0B9B"/>
    <w:rPr>
      <w:sz w:val="26"/>
      <w:szCs w:val="26"/>
      <w:shd w:val="clear" w:color="auto" w:fill="FFFFFF"/>
    </w:rPr>
  </w:style>
  <w:style w:type="character" w:customStyle="1" w:styleId="MSGENFONTSTYLENAMETEMPLATEROLENUMBERMSGENFONTSTYLENAMEBYROLETEXT20">
    <w:name w:val="MSG_EN_FONT_STYLE_NAME_TEMPLATE_ROLE_NUMBER MSG_EN_FONT_STYLE_NAME_BY_ROLE_TEXT 2"/>
    <w:uiPriority w:val="99"/>
    <w:rsid w:val="007F0B9B"/>
    <w:rPr>
      <w:sz w:val="28"/>
      <w:szCs w:val="28"/>
      <w:u w:val="none"/>
      <w:shd w:val="clear" w:color="auto" w:fill="FFFFFF"/>
    </w:rPr>
  </w:style>
  <w:style w:type="character" w:customStyle="1" w:styleId="MSGENFONTSTYLENAMETEMPLATEROLENUMBERMSGENFONTSTYLENAMEBYROLETEXT2MSGENFONTSTYLEMODIFERSIZE13">
    <w:name w:val="MSG_EN_FONT_STYLE_NAME_TEMPLATE_ROLE_NUMBER MSG_EN_FONT_STYLE_NAME_BY_ROLE_TEXT 2 + MSG_EN_FONT_STYLE_MODIFER_SIZE 13"/>
    <w:uiPriority w:val="99"/>
    <w:rsid w:val="007F0B9B"/>
    <w:rPr>
      <w:sz w:val="26"/>
      <w:szCs w:val="26"/>
      <w:u w:val="none"/>
      <w:shd w:val="clear" w:color="auto" w:fill="FFFFFF"/>
    </w:rPr>
  </w:style>
  <w:style w:type="character" w:customStyle="1" w:styleId="MSGENFONTSTYLENAMETEMPLATEROLENUMBERMSGENFONTSTYLENAMEBYROLETEXT2Exact1">
    <w:name w:val="MSG_EN_FONT_STYLE_NAME_TEMPLATE_ROLE_NUMBER MSG_EN_FONT_STYLE_NAME_BY_ROLE_TEXT 2 Exact1"/>
    <w:uiPriority w:val="99"/>
    <w:rsid w:val="007F0B9B"/>
    <w:rPr>
      <w:sz w:val="28"/>
      <w:szCs w:val="28"/>
      <w:u w:val="single"/>
      <w:shd w:val="clear" w:color="auto" w:fill="FFFFFF"/>
    </w:rPr>
  </w:style>
  <w:style w:type="character" w:customStyle="1" w:styleId="MSGENFONTSTYLENAMETEMPLATEROLENUMBERMSGENFONTSTYLENAMEBYROLETEXT2MSGENFONTSTYLEMODIFERSIZE11">
    <w:name w:val="MSG_EN_FONT_STYLE_NAME_TEMPLATE_ROLE_NUMBER MSG_EN_FONT_STYLE_NAME_BY_ROLE_TEXT 2 + MSG_EN_FONT_STYLE_MODIFER_SIZE 11"/>
    <w:aliases w:val="MSG_EN_FONT_STYLE_MODIFER_BOLD"/>
    <w:uiPriority w:val="99"/>
    <w:rsid w:val="007F0B9B"/>
    <w:rPr>
      <w:b/>
      <w:bCs/>
      <w:sz w:val="22"/>
      <w:szCs w:val="22"/>
      <w:u w:val="none"/>
      <w:shd w:val="clear" w:color="auto" w:fill="FFFFFF"/>
    </w:rPr>
  </w:style>
  <w:style w:type="character" w:customStyle="1" w:styleId="MSGENFONTSTYLENAMETEMPLATEROLENUMBERMSGENFONTSTYLENAMEBYROLETEXT5">
    <w:name w:val="MSG_EN_FONT_STYLE_NAME_TEMPLATE_ROLE_NUMBER MSG_EN_FONT_STYLE_NAME_BY_ROLE_TEXT 5_"/>
    <w:link w:val="MSGENFONTSTYLENAMETEMPLATEROLENUMBERMSGENFONTSTYLENAMEBYROLETEXT50"/>
    <w:uiPriority w:val="99"/>
    <w:rsid w:val="007F0B9B"/>
    <w:rPr>
      <w:sz w:val="22"/>
      <w:szCs w:val="22"/>
      <w:shd w:val="clear" w:color="auto" w:fill="FFFFFF"/>
    </w:rPr>
  </w:style>
  <w:style w:type="character" w:customStyle="1" w:styleId="MSGENFONTSTYLENAMETEMPLATEROLENUMBERMSGENFONTSTYLENAMEBYROLETEXT2MSGENFONTSTYLEMODIFERSIZE131">
    <w:name w:val="MSG_EN_FONT_STYLE_NAME_TEMPLATE_ROLE_NUMBER MSG_EN_FONT_STYLE_NAME_BY_ROLE_TEXT 2 + MSG_EN_FONT_STYLE_MODIFER_SIZE 131"/>
    <w:uiPriority w:val="99"/>
    <w:rsid w:val="007F0B9B"/>
    <w:rPr>
      <w:sz w:val="26"/>
      <w:szCs w:val="26"/>
      <w:u w:val="none"/>
      <w:shd w:val="clear" w:color="auto" w:fill="FFFFFF"/>
    </w:rPr>
  </w:style>
  <w:style w:type="character" w:customStyle="1" w:styleId="MSGENFONTSTYLENAMETEMPLATEROLENUMBERMSGENFONTSTYLENAMEBYROLETEXT2MSGENFONTSTYLEMODIFERSIZE111">
    <w:name w:val="MSG_EN_FONT_STYLE_NAME_TEMPLATE_ROLE_NUMBER MSG_EN_FONT_STYLE_NAME_BY_ROLE_TEXT 2 + MSG_EN_FONT_STYLE_MODIFER_SIZE 111"/>
    <w:aliases w:val="MSG_EN_FONT_STYLE_MODIFER_BOLD2"/>
    <w:uiPriority w:val="99"/>
    <w:rsid w:val="007F0B9B"/>
    <w:rPr>
      <w:b/>
      <w:bCs/>
      <w:sz w:val="22"/>
      <w:szCs w:val="22"/>
      <w:u w:val="none"/>
      <w:shd w:val="clear" w:color="auto" w:fill="FFFFFF"/>
    </w:rPr>
  </w:style>
  <w:style w:type="character" w:customStyle="1" w:styleId="MSGENFONTSTYLENAMETEMPLATEROLENUMBERMSGENFONTSTYLENAMEBYROLETEXT6">
    <w:name w:val="MSG_EN_FONT_STYLE_NAME_TEMPLATE_ROLE_NUMBER MSG_EN_FONT_STYLE_NAME_BY_ROLE_TEXT 6_"/>
    <w:link w:val="MSGENFONTSTYLENAMETEMPLATEROLENUMBERMSGENFONTSTYLENAMEBYROLETEXT60"/>
    <w:uiPriority w:val="99"/>
    <w:rsid w:val="007F0B9B"/>
    <w:rPr>
      <w:b/>
      <w:bCs/>
      <w:sz w:val="22"/>
      <w:szCs w:val="22"/>
      <w:shd w:val="clear" w:color="auto" w:fill="FFFFFF"/>
      <w:lang w:val="en-US" w:eastAsia="en-US"/>
    </w:rPr>
  </w:style>
  <w:style w:type="character" w:customStyle="1" w:styleId="MSGENFONTSTYLENAMETEMPLATEROLENUMBERMSGENFONTSTYLENAMEBYROLETEXT3MSGENFONTSTYLEMODIFERSIZE11">
    <w:name w:val="MSG_EN_FONT_STYLE_NAME_TEMPLATE_ROLE_NUMBER MSG_EN_FONT_STYLE_NAME_BY_ROLE_TEXT 3 + MSG_EN_FONT_STYLE_MODIFER_SIZE 11"/>
    <w:aliases w:val="MSG_EN_FONT_STYLE_MODIFER_BOLD1"/>
    <w:uiPriority w:val="99"/>
    <w:rsid w:val="007F0B9B"/>
    <w:rPr>
      <w:rFonts w:ascii="Times New Roman" w:hAnsi="Times New Roman" w:cs="Times New Roman"/>
      <w:b/>
      <w:bCs/>
      <w:sz w:val="22"/>
      <w:szCs w:val="22"/>
      <w:shd w:val="clear" w:color="auto" w:fill="FFFFFF"/>
      <w:lang w:val="en-US" w:eastAsia="en-US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a"/>
    <w:link w:val="MSGENFONTSTYLENAMETEMPLATEROLENUMBERMSGENFONTSTYLENAMEBYROLETEXT3"/>
    <w:uiPriority w:val="99"/>
    <w:rsid w:val="007F0B9B"/>
    <w:pPr>
      <w:widowControl w:val="0"/>
      <w:shd w:val="clear" w:color="auto" w:fill="FFFFFF"/>
      <w:spacing w:before="320" w:after="320" w:line="288" w:lineRule="exact"/>
      <w:jc w:val="center"/>
    </w:pPr>
    <w:rPr>
      <w:sz w:val="26"/>
      <w:szCs w:val="26"/>
    </w:rPr>
  </w:style>
  <w:style w:type="paragraph" w:customStyle="1" w:styleId="MSGENFONTSTYLENAMETEMPLATEROLENUMBERMSGENFONTSTYLENAMEBYROLETEXT50">
    <w:name w:val="MSG_EN_FONT_STYLE_NAME_TEMPLATE_ROLE_NUMBER MSG_EN_FONT_STYLE_NAME_BY_ROLE_TEXT 5"/>
    <w:basedOn w:val="a"/>
    <w:link w:val="MSGENFONTSTYLENAMETEMPLATEROLENUMBERMSGENFONTSTYLENAMEBYROLETEXT5"/>
    <w:uiPriority w:val="99"/>
    <w:rsid w:val="007F0B9B"/>
    <w:pPr>
      <w:widowControl w:val="0"/>
      <w:shd w:val="clear" w:color="auto" w:fill="FFFFFF"/>
      <w:spacing w:line="250" w:lineRule="exact"/>
      <w:jc w:val="both"/>
    </w:pPr>
    <w:rPr>
      <w:sz w:val="22"/>
      <w:szCs w:val="22"/>
    </w:rPr>
  </w:style>
  <w:style w:type="paragraph" w:customStyle="1" w:styleId="MSGENFONTSTYLENAMETEMPLATEROLENUMBERMSGENFONTSTYLENAMEBYROLETEXT60">
    <w:name w:val="MSG_EN_FONT_STYLE_NAME_TEMPLATE_ROLE_NUMBER MSG_EN_FONT_STYLE_NAME_BY_ROLE_TEXT 6"/>
    <w:basedOn w:val="a"/>
    <w:link w:val="MSGENFONTSTYLENAMETEMPLATEROLENUMBERMSGENFONTSTYLENAMEBYROLETEXT6"/>
    <w:uiPriority w:val="99"/>
    <w:rsid w:val="007F0B9B"/>
    <w:pPr>
      <w:widowControl w:val="0"/>
      <w:shd w:val="clear" w:color="auto" w:fill="FFFFFF"/>
      <w:spacing w:line="244" w:lineRule="exact"/>
    </w:pPr>
    <w:rPr>
      <w:b/>
      <w:bCs/>
      <w:sz w:val="22"/>
      <w:szCs w:val="22"/>
      <w:lang w:val="en-US" w:eastAsia="en-US"/>
    </w:rPr>
  </w:style>
  <w:style w:type="table" w:styleId="ad">
    <w:name w:val="Table Grid"/>
    <w:basedOn w:val="a1"/>
    <w:rsid w:val="00543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unhideWhenUsed/>
    <w:rsid w:val="004970B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350D"/>
  </w:style>
  <w:style w:type="paragraph" w:styleId="1">
    <w:name w:val="heading 1"/>
    <w:basedOn w:val="a"/>
    <w:next w:val="a"/>
    <w:qFormat/>
    <w:rsid w:val="003D350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3D350D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350D"/>
    <w:pPr>
      <w:jc w:val="center"/>
    </w:pPr>
    <w:rPr>
      <w:b/>
      <w:sz w:val="28"/>
    </w:rPr>
  </w:style>
  <w:style w:type="paragraph" w:styleId="a4">
    <w:name w:val="Body Text"/>
    <w:basedOn w:val="a"/>
    <w:rsid w:val="003D350D"/>
    <w:pPr>
      <w:jc w:val="both"/>
    </w:pPr>
    <w:rPr>
      <w:sz w:val="28"/>
    </w:rPr>
  </w:style>
  <w:style w:type="paragraph" w:styleId="a5">
    <w:name w:val="Body Text Indent"/>
    <w:basedOn w:val="a"/>
    <w:rsid w:val="003D350D"/>
    <w:pPr>
      <w:ind w:firstLine="567"/>
      <w:jc w:val="both"/>
    </w:pPr>
    <w:rPr>
      <w:sz w:val="28"/>
    </w:rPr>
  </w:style>
  <w:style w:type="paragraph" w:styleId="20">
    <w:name w:val="Body Text Indent 2"/>
    <w:basedOn w:val="a"/>
    <w:link w:val="21"/>
    <w:uiPriority w:val="99"/>
    <w:unhideWhenUsed/>
    <w:rsid w:val="00B96CB8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"/>
    <w:link w:val="20"/>
    <w:uiPriority w:val="99"/>
    <w:rsid w:val="00B96CB8"/>
    <w:rPr>
      <w:sz w:val="24"/>
      <w:szCs w:val="24"/>
    </w:rPr>
  </w:style>
  <w:style w:type="paragraph" w:styleId="a6">
    <w:name w:val="Balloon Text"/>
    <w:basedOn w:val="a"/>
    <w:link w:val="a7"/>
    <w:rsid w:val="00144B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144B7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144B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44B77"/>
  </w:style>
  <w:style w:type="paragraph" w:styleId="aa">
    <w:name w:val="footer"/>
    <w:basedOn w:val="a"/>
    <w:link w:val="ab"/>
    <w:rsid w:val="00144B7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144B77"/>
  </w:style>
  <w:style w:type="paragraph" w:customStyle="1" w:styleId="10">
    <w:name w:val="Обычный1"/>
    <w:rsid w:val="000364BD"/>
    <w:pPr>
      <w:widowControl w:val="0"/>
      <w:snapToGrid w:val="0"/>
      <w:spacing w:line="259" w:lineRule="auto"/>
      <w:ind w:firstLine="480"/>
      <w:jc w:val="both"/>
    </w:pPr>
    <w:rPr>
      <w:sz w:val="18"/>
    </w:rPr>
  </w:style>
  <w:style w:type="paragraph" w:customStyle="1" w:styleId="ConsPlusNormal">
    <w:name w:val="ConsPlusNormal"/>
    <w:rsid w:val="000364B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ac">
    <w:name w:val="Основной текст_"/>
    <w:link w:val="8"/>
    <w:rsid w:val="000364BD"/>
    <w:rPr>
      <w:sz w:val="27"/>
      <w:szCs w:val="27"/>
      <w:shd w:val="clear" w:color="auto" w:fill="FFFFFF"/>
    </w:rPr>
  </w:style>
  <w:style w:type="paragraph" w:customStyle="1" w:styleId="8">
    <w:name w:val="Основной текст8"/>
    <w:basedOn w:val="a"/>
    <w:link w:val="ac"/>
    <w:rsid w:val="000364BD"/>
    <w:pPr>
      <w:shd w:val="clear" w:color="auto" w:fill="FFFFFF"/>
      <w:spacing w:after="420" w:line="0" w:lineRule="atLeast"/>
      <w:ind w:hanging="1240"/>
      <w:jc w:val="center"/>
    </w:pPr>
    <w:rPr>
      <w:sz w:val="27"/>
      <w:szCs w:val="27"/>
      <w:shd w:val="clear" w:color="auto" w:fill="FFFFFF"/>
    </w:rPr>
  </w:style>
  <w:style w:type="character" w:customStyle="1" w:styleId="22">
    <w:name w:val="Основной текст (2)_"/>
    <w:link w:val="23"/>
    <w:rsid w:val="000364BD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0364BD"/>
    <w:pPr>
      <w:widowControl w:val="0"/>
      <w:shd w:val="clear" w:color="auto" w:fill="FFFFFF"/>
      <w:spacing w:after="420" w:line="0" w:lineRule="atLeast"/>
      <w:jc w:val="center"/>
    </w:pPr>
    <w:rPr>
      <w:sz w:val="28"/>
      <w:szCs w:val="28"/>
    </w:rPr>
  </w:style>
  <w:style w:type="character" w:customStyle="1" w:styleId="4">
    <w:name w:val="Основной текст (4)_"/>
    <w:link w:val="40"/>
    <w:rsid w:val="000364BD"/>
    <w:rPr>
      <w:b/>
      <w:bCs/>
      <w:sz w:val="28"/>
      <w:szCs w:val="28"/>
      <w:shd w:val="clear" w:color="auto" w:fill="FFFFFF"/>
    </w:rPr>
  </w:style>
  <w:style w:type="character" w:customStyle="1" w:styleId="24">
    <w:name w:val="Заголовок №2_"/>
    <w:link w:val="25"/>
    <w:rsid w:val="000364BD"/>
    <w:rPr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364BD"/>
    <w:pPr>
      <w:widowControl w:val="0"/>
      <w:shd w:val="clear" w:color="auto" w:fill="FFFFFF"/>
      <w:spacing w:before="3120" w:line="321" w:lineRule="exact"/>
      <w:jc w:val="center"/>
    </w:pPr>
    <w:rPr>
      <w:b/>
      <w:bCs/>
      <w:sz w:val="28"/>
      <w:szCs w:val="28"/>
    </w:rPr>
  </w:style>
  <w:style w:type="paragraph" w:customStyle="1" w:styleId="25">
    <w:name w:val="Заголовок №2"/>
    <w:basedOn w:val="a"/>
    <w:link w:val="24"/>
    <w:rsid w:val="000364BD"/>
    <w:pPr>
      <w:widowControl w:val="0"/>
      <w:shd w:val="clear" w:color="auto" w:fill="FFFFFF"/>
      <w:spacing w:after="420" w:line="0" w:lineRule="atLeast"/>
      <w:ind w:hanging="1080"/>
      <w:outlineLvl w:val="1"/>
    </w:pPr>
    <w:rPr>
      <w:b/>
      <w:bCs/>
      <w:sz w:val="28"/>
      <w:szCs w:val="28"/>
    </w:rPr>
  </w:style>
  <w:style w:type="character" w:customStyle="1" w:styleId="MSGENFONTSTYLENAMETEMPLATEROLENUMBERMSGENFONTSTYLENAMEBYROLETEXT2">
    <w:name w:val="MSG_EN_FONT_STYLE_NAME_TEMPLATE_ROLE_NUMBER MSG_EN_FONT_STYLE_NAME_BY_ROLE_TEXT 2_"/>
    <w:link w:val="MSGENFONTSTYLENAMETEMPLATEROLENUMBERMSGENFONTSTYLENAMEBYROLETEXT21"/>
    <w:uiPriority w:val="99"/>
    <w:rsid w:val="00EB03A2"/>
    <w:rPr>
      <w:sz w:val="28"/>
      <w:szCs w:val="28"/>
      <w:shd w:val="clear" w:color="auto" w:fill="FFFFFF"/>
    </w:rPr>
  </w:style>
  <w:style w:type="paragraph" w:customStyle="1" w:styleId="MSGENFONTSTYLENAMETEMPLATEROLENUMBERMSGENFONTSTYLENAMEBYROLETEXT21">
    <w:name w:val="MSG_EN_FONT_STYLE_NAME_TEMPLATE_ROLE_NUMBER MSG_EN_FONT_STYLE_NAME_BY_ROLE_TEXT 21"/>
    <w:basedOn w:val="a"/>
    <w:link w:val="MSGENFONTSTYLENAMETEMPLATEROLENUMBERMSGENFONTSTYLENAMEBYROLETEXT2"/>
    <w:uiPriority w:val="99"/>
    <w:rsid w:val="00EB03A2"/>
    <w:pPr>
      <w:widowControl w:val="0"/>
      <w:shd w:val="clear" w:color="auto" w:fill="FFFFFF"/>
      <w:spacing w:after="720" w:line="322" w:lineRule="exact"/>
      <w:ind w:hanging="740"/>
      <w:jc w:val="center"/>
    </w:pPr>
    <w:rPr>
      <w:sz w:val="28"/>
      <w:szCs w:val="28"/>
    </w:rPr>
  </w:style>
  <w:style w:type="character" w:customStyle="1" w:styleId="MSGENFONTSTYLENAMETEMPLATEROLENUMBERMSGENFONTSTYLENAMEBYROLETEXT2Exact">
    <w:name w:val="MSG_EN_FONT_STYLE_NAME_TEMPLATE_ROLE_NUMBER MSG_EN_FONT_STYLE_NAME_BY_ROLE_TEXT 2 Exact"/>
    <w:uiPriority w:val="99"/>
    <w:rsid w:val="007F0B9B"/>
    <w:rPr>
      <w:sz w:val="28"/>
      <w:szCs w:val="28"/>
      <w:u w:val="none"/>
    </w:rPr>
  </w:style>
  <w:style w:type="character" w:customStyle="1" w:styleId="MSGENFONTSTYLENAMETEMPLATEROLENUMBERMSGENFONTSTYLENAMEBYROLETEXT3">
    <w:name w:val="MSG_EN_FONT_STYLE_NAME_TEMPLATE_ROLE_NUMBER MSG_EN_FONT_STYLE_NAME_BY_ROLE_TEXT 3_"/>
    <w:link w:val="MSGENFONTSTYLENAMETEMPLATEROLENUMBERMSGENFONTSTYLENAMEBYROLETEXT30"/>
    <w:uiPriority w:val="99"/>
    <w:rsid w:val="007F0B9B"/>
    <w:rPr>
      <w:sz w:val="26"/>
      <w:szCs w:val="26"/>
      <w:shd w:val="clear" w:color="auto" w:fill="FFFFFF"/>
    </w:rPr>
  </w:style>
  <w:style w:type="character" w:customStyle="1" w:styleId="MSGENFONTSTYLENAMETEMPLATEROLENUMBERMSGENFONTSTYLENAMEBYROLETEXT20">
    <w:name w:val="MSG_EN_FONT_STYLE_NAME_TEMPLATE_ROLE_NUMBER MSG_EN_FONT_STYLE_NAME_BY_ROLE_TEXT 2"/>
    <w:uiPriority w:val="99"/>
    <w:rsid w:val="007F0B9B"/>
    <w:rPr>
      <w:sz w:val="28"/>
      <w:szCs w:val="28"/>
      <w:u w:val="none"/>
      <w:shd w:val="clear" w:color="auto" w:fill="FFFFFF"/>
    </w:rPr>
  </w:style>
  <w:style w:type="character" w:customStyle="1" w:styleId="MSGENFONTSTYLENAMETEMPLATEROLENUMBERMSGENFONTSTYLENAMEBYROLETEXT2MSGENFONTSTYLEMODIFERSIZE13">
    <w:name w:val="MSG_EN_FONT_STYLE_NAME_TEMPLATE_ROLE_NUMBER MSG_EN_FONT_STYLE_NAME_BY_ROLE_TEXT 2 + MSG_EN_FONT_STYLE_MODIFER_SIZE 13"/>
    <w:uiPriority w:val="99"/>
    <w:rsid w:val="007F0B9B"/>
    <w:rPr>
      <w:sz w:val="26"/>
      <w:szCs w:val="26"/>
      <w:u w:val="none"/>
      <w:shd w:val="clear" w:color="auto" w:fill="FFFFFF"/>
    </w:rPr>
  </w:style>
  <w:style w:type="character" w:customStyle="1" w:styleId="MSGENFONTSTYLENAMETEMPLATEROLENUMBERMSGENFONTSTYLENAMEBYROLETEXT2Exact1">
    <w:name w:val="MSG_EN_FONT_STYLE_NAME_TEMPLATE_ROLE_NUMBER MSG_EN_FONT_STYLE_NAME_BY_ROLE_TEXT 2 Exact1"/>
    <w:uiPriority w:val="99"/>
    <w:rsid w:val="007F0B9B"/>
    <w:rPr>
      <w:sz w:val="28"/>
      <w:szCs w:val="28"/>
      <w:u w:val="single"/>
      <w:shd w:val="clear" w:color="auto" w:fill="FFFFFF"/>
    </w:rPr>
  </w:style>
  <w:style w:type="character" w:customStyle="1" w:styleId="MSGENFONTSTYLENAMETEMPLATEROLENUMBERMSGENFONTSTYLENAMEBYROLETEXT2MSGENFONTSTYLEMODIFERSIZE11">
    <w:name w:val="MSG_EN_FONT_STYLE_NAME_TEMPLATE_ROLE_NUMBER MSG_EN_FONT_STYLE_NAME_BY_ROLE_TEXT 2 + MSG_EN_FONT_STYLE_MODIFER_SIZE 11"/>
    <w:aliases w:val="MSG_EN_FONT_STYLE_MODIFER_BOLD"/>
    <w:uiPriority w:val="99"/>
    <w:rsid w:val="007F0B9B"/>
    <w:rPr>
      <w:b/>
      <w:bCs/>
      <w:sz w:val="22"/>
      <w:szCs w:val="22"/>
      <w:u w:val="none"/>
      <w:shd w:val="clear" w:color="auto" w:fill="FFFFFF"/>
    </w:rPr>
  </w:style>
  <w:style w:type="character" w:customStyle="1" w:styleId="MSGENFONTSTYLENAMETEMPLATEROLENUMBERMSGENFONTSTYLENAMEBYROLETEXT5">
    <w:name w:val="MSG_EN_FONT_STYLE_NAME_TEMPLATE_ROLE_NUMBER MSG_EN_FONT_STYLE_NAME_BY_ROLE_TEXT 5_"/>
    <w:link w:val="MSGENFONTSTYLENAMETEMPLATEROLENUMBERMSGENFONTSTYLENAMEBYROLETEXT50"/>
    <w:uiPriority w:val="99"/>
    <w:rsid w:val="007F0B9B"/>
    <w:rPr>
      <w:sz w:val="22"/>
      <w:szCs w:val="22"/>
      <w:shd w:val="clear" w:color="auto" w:fill="FFFFFF"/>
    </w:rPr>
  </w:style>
  <w:style w:type="character" w:customStyle="1" w:styleId="MSGENFONTSTYLENAMETEMPLATEROLENUMBERMSGENFONTSTYLENAMEBYROLETEXT2MSGENFONTSTYLEMODIFERSIZE131">
    <w:name w:val="MSG_EN_FONT_STYLE_NAME_TEMPLATE_ROLE_NUMBER MSG_EN_FONT_STYLE_NAME_BY_ROLE_TEXT 2 + MSG_EN_FONT_STYLE_MODIFER_SIZE 131"/>
    <w:uiPriority w:val="99"/>
    <w:rsid w:val="007F0B9B"/>
    <w:rPr>
      <w:sz w:val="26"/>
      <w:szCs w:val="26"/>
      <w:u w:val="none"/>
      <w:shd w:val="clear" w:color="auto" w:fill="FFFFFF"/>
    </w:rPr>
  </w:style>
  <w:style w:type="character" w:customStyle="1" w:styleId="MSGENFONTSTYLENAMETEMPLATEROLENUMBERMSGENFONTSTYLENAMEBYROLETEXT2MSGENFONTSTYLEMODIFERSIZE111">
    <w:name w:val="MSG_EN_FONT_STYLE_NAME_TEMPLATE_ROLE_NUMBER MSG_EN_FONT_STYLE_NAME_BY_ROLE_TEXT 2 + MSG_EN_FONT_STYLE_MODIFER_SIZE 111"/>
    <w:aliases w:val="MSG_EN_FONT_STYLE_MODIFER_BOLD2"/>
    <w:uiPriority w:val="99"/>
    <w:rsid w:val="007F0B9B"/>
    <w:rPr>
      <w:b/>
      <w:bCs/>
      <w:sz w:val="22"/>
      <w:szCs w:val="22"/>
      <w:u w:val="none"/>
      <w:shd w:val="clear" w:color="auto" w:fill="FFFFFF"/>
    </w:rPr>
  </w:style>
  <w:style w:type="character" w:customStyle="1" w:styleId="MSGENFONTSTYLENAMETEMPLATEROLENUMBERMSGENFONTSTYLENAMEBYROLETEXT6">
    <w:name w:val="MSG_EN_FONT_STYLE_NAME_TEMPLATE_ROLE_NUMBER MSG_EN_FONT_STYLE_NAME_BY_ROLE_TEXT 6_"/>
    <w:link w:val="MSGENFONTSTYLENAMETEMPLATEROLENUMBERMSGENFONTSTYLENAMEBYROLETEXT60"/>
    <w:uiPriority w:val="99"/>
    <w:rsid w:val="007F0B9B"/>
    <w:rPr>
      <w:b/>
      <w:bCs/>
      <w:sz w:val="22"/>
      <w:szCs w:val="22"/>
      <w:shd w:val="clear" w:color="auto" w:fill="FFFFFF"/>
      <w:lang w:val="en-US" w:eastAsia="en-US"/>
    </w:rPr>
  </w:style>
  <w:style w:type="character" w:customStyle="1" w:styleId="MSGENFONTSTYLENAMETEMPLATEROLENUMBERMSGENFONTSTYLENAMEBYROLETEXT3MSGENFONTSTYLEMODIFERSIZE11">
    <w:name w:val="MSG_EN_FONT_STYLE_NAME_TEMPLATE_ROLE_NUMBER MSG_EN_FONT_STYLE_NAME_BY_ROLE_TEXT 3 + MSG_EN_FONT_STYLE_MODIFER_SIZE 11"/>
    <w:aliases w:val="MSG_EN_FONT_STYLE_MODIFER_BOLD1"/>
    <w:uiPriority w:val="99"/>
    <w:rsid w:val="007F0B9B"/>
    <w:rPr>
      <w:rFonts w:ascii="Times New Roman" w:hAnsi="Times New Roman" w:cs="Times New Roman"/>
      <w:b/>
      <w:bCs/>
      <w:sz w:val="22"/>
      <w:szCs w:val="22"/>
      <w:shd w:val="clear" w:color="auto" w:fill="FFFFFF"/>
      <w:lang w:val="en-US" w:eastAsia="en-US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a"/>
    <w:link w:val="MSGENFONTSTYLENAMETEMPLATEROLENUMBERMSGENFONTSTYLENAMEBYROLETEXT3"/>
    <w:uiPriority w:val="99"/>
    <w:rsid w:val="007F0B9B"/>
    <w:pPr>
      <w:widowControl w:val="0"/>
      <w:shd w:val="clear" w:color="auto" w:fill="FFFFFF"/>
      <w:spacing w:before="320" w:after="320" w:line="288" w:lineRule="exact"/>
      <w:jc w:val="center"/>
    </w:pPr>
    <w:rPr>
      <w:sz w:val="26"/>
      <w:szCs w:val="26"/>
    </w:rPr>
  </w:style>
  <w:style w:type="paragraph" w:customStyle="1" w:styleId="MSGENFONTSTYLENAMETEMPLATEROLENUMBERMSGENFONTSTYLENAMEBYROLETEXT50">
    <w:name w:val="MSG_EN_FONT_STYLE_NAME_TEMPLATE_ROLE_NUMBER MSG_EN_FONT_STYLE_NAME_BY_ROLE_TEXT 5"/>
    <w:basedOn w:val="a"/>
    <w:link w:val="MSGENFONTSTYLENAMETEMPLATEROLENUMBERMSGENFONTSTYLENAMEBYROLETEXT5"/>
    <w:uiPriority w:val="99"/>
    <w:rsid w:val="007F0B9B"/>
    <w:pPr>
      <w:widowControl w:val="0"/>
      <w:shd w:val="clear" w:color="auto" w:fill="FFFFFF"/>
      <w:spacing w:line="250" w:lineRule="exact"/>
      <w:jc w:val="both"/>
    </w:pPr>
    <w:rPr>
      <w:sz w:val="22"/>
      <w:szCs w:val="22"/>
    </w:rPr>
  </w:style>
  <w:style w:type="paragraph" w:customStyle="1" w:styleId="MSGENFONTSTYLENAMETEMPLATEROLENUMBERMSGENFONTSTYLENAMEBYROLETEXT60">
    <w:name w:val="MSG_EN_FONT_STYLE_NAME_TEMPLATE_ROLE_NUMBER MSG_EN_FONT_STYLE_NAME_BY_ROLE_TEXT 6"/>
    <w:basedOn w:val="a"/>
    <w:link w:val="MSGENFONTSTYLENAMETEMPLATEROLENUMBERMSGENFONTSTYLENAMEBYROLETEXT6"/>
    <w:uiPriority w:val="99"/>
    <w:rsid w:val="007F0B9B"/>
    <w:pPr>
      <w:widowControl w:val="0"/>
      <w:shd w:val="clear" w:color="auto" w:fill="FFFFFF"/>
      <w:spacing w:line="244" w:lineRule="exact"/>
    </w:pPr>
    <w:rPr>
      <w:b/>
      <w:bCs/>
      <w:sz w:val="22"/>
      <w:szCs w:val="22"/>
      <w:lang w:val="en-US" w:eastAsia="en-US"/>
    </w:rPr>
  </w:style>
  <w:style w:type="table" w:styleId="ad">
    <w:name w:val="Table Grid"/>
    <w:basedOn w:val="a1"/>
    <w:rsid w:val="00543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unhideWhenUsed/>
    <w:rsid w:val="004970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2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4FF81-04A0-44E0-B102-D5CDA0A65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Поспелихинский</Company>
  <LinksUpToDate>false</LinksUpToDate>
  <CharactersWithSpaces>4180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User</dc:creator>
  <cp:lastModifiedBy>PR manager</cp:lastModifiedBy>
  <cp:revision>2</cp:revision>
  <cp:lastPrinted>2025-03-13T02:11:00Z</cp:lastPrinted>
  <dcterms:created xsi:type="dcterms:W3CDTF">2025-03-14T03:55:00Z</dcterms:created>
  <dcterms:modified xsi:type="dcterms:W3CDTF">2025-03-14T03:55:00Z</dcterms:modified>
</cp:coreProperties>
</file>