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B4F" w:rsidRPr="00AC4D36" w:rsidRDefault="00300B4F" w:rsidP="00A15F9E">
      <w:pPr>
        <w:jc w:val="center"/>
        <w:rPr>
          <w:sz w:val="28"/>
          <w:szCs w:val="28"/>
        </w:rPr>
      </w:pPr>
      <w:r w:rsidRPr="00AC4D36">
        <w:rPr>
          <w:sz w:val="28"/>
          <w:szCs w:val="28"/>
        </w:rPr>
        <w:t>АДМИНИСТРАЦИЯ ПОСПЕЛИХИНСКОГО РАЙОНА</w:t>
      </w:r>
    </w:p>
    <w:p w:rsidR="00300B4F" w:rsidRPr="00AC4D36" w:rsidRDefault="00300B4F" w:rsidP="00300B4F">
      <w:pPr>
        <w:jc w:val="center"/>
        <w:rPr>
          <w:sz w:val="28"/>
          <w:szCs w:val="28"/>
        </w:rPr>
      </w:pPr>
      <w:r w:rsidRPr="00AC4D36">
        <w:rPr>
          <w:sz w:val="28"/>
          <w:szCs w:val="28"/>
        </w:rPr>
        <w:t>АЛТАЙСКОГО КРАЯ</w:t>
      </w:r>
    </w:p>
    <w:p w:rsidR="00300B4F" w:rsidRDefault="00300B4F" w:rsidP="00300B4F">
      <w:pPr>
        <w:rPr>
          <w:sz w:val="28"/>
          <w:szCs w:val="28"/>
        </w:rPr>
      </w:pPr>
    </w:p>
    <w:p w:rsidR="00454655" w:rsidRPr="00AC4D36" w:rsidRDefault="00454655" w:rsidP="00300B4F">
      <w:pPr>
        <w:rPr>
          <w:sz w:val="28"/>
          <w:szCs w:val="28"/>
        </w:rPr>
      </w:pPr>
    </w:p>
    <w:p w:rsidR="00300B4F" w:rsidRDefault="00300B4F" w:rsidP="000872B6">
      <w:pPr>
        <w:jc w:val="center"/>
        <w:rPr>
          <w:sz w:val="28"/>
          <w:szCs w:val="28"/>
        </w:rPr>
      </w:pPr>
      <w:r w:rsidRPr="00AC4D36">
        <w:rPr>
          <w:sz w:val="28"/>
          <w:szCs w:val="28"/>
        </w:rPr>
        <w:t>ПОСТАНОВЛЕНИЕ</w:t>
      </w:r>
    </w:p>
    <w:p w:rsidR="00D016E4" w:rsidRPr="00AC4D36" w:rsidRDefault="00D016E4" w:rsidP="000872B6">
      <w:pPr>
        <w:jc w:val="center"/>
        <w:rPr>
          <w:sz w:val="28"/>
          <w:szCs w:val="28"/>
        </w:rPr>
      </w:pPr>
    </w:p>
    <w:p w:rsidR="00300B4F" w:rsidRPr="00AC4D36" w:rsidRDefault="00791108" w:rsidP="00300B4F">
      <w:pPr>
        <w:jc w:val="both"/>
        <w:rPr>
          <w:sz w:val="28"/>
          <w:szCs w:val="28"/>
        </w:rPr>
      </w:pPr>
      <w:r>
        <w:rPr>
          <w:sz w:val="28"/>
          <w:szCs w:val="28"/>
        </w:rPr>
        <w:t>14.02.2022</w:t>
      </w:r>
      <w:r w:rsidR="00300B4F" w:rsidRPr="00AC4D36">
        <w:rPr>
          <w:sz w:val="28"/>
          <w:szCs w:val="28"/>
        </w:rPr>
        <w:tab/>
        <w:t xml:space="preserve"> </w:t>
      </w:r>
      <w:r w:rsidR="00300B4F" w:rsidRPr="00AC4D36"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</w:t>
      </w:r>
      <w:r w:rsidR="00300B4F" w:rsidRPr="00AC4D36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53</w:t>
      </w:r>
    </w:p>
    <w:p w:rsidR="00454655" w:rsidRDefault="00454655" w:rsidP="00300B4F">
      <w:pPr>
        <w:jc w:val="center"/>
        <w:rPr>
          <w:sz w:val="28"/>
          <w:szCs w:val="28"/>
        </w:rPr>
      </w:pPr>
    </w:p>
    <w:p w:rsidR="00300B4F" w:rsidRPr="00AC4D36" w:rsidRDefault="00300B4F" w:rsidP="00300B4F">
      <w:pPr>
        <w:jc w:val="center"/>
        <w:rPr>
          <w:sz w:val="28"/>
          <w:szCs w:val="28"/>
        </w:rPr>
      </w:pPr>
      <w:proofErr w:type="gramStart"/>
      <w:r w:rsidRPr="00AC4D36">
        <w:rPr>
          <w:sz w:val="28"/>
          <w:szCs w:val="28"/>
        </w:rPr>
        <w:t>с</w:t>
      </w:r>
      <w:proofErr w:type="gramEnd"/>
      <w:r w:rsidRPr="00AC4D36">
        <w:rPr>
          <w:sz w:val="28"/>
          <w:szCs w:val="28"/>
        </w:rPr>
        <w:t>. Поспелиха</w:t>
      </w:r>
    </w:p>
    <w:p w:rsidR="003D350D" w:rsidRDefault="003D350D" w:rsidP="003D350D">
      <w:pPr>
        <w:rPr>
          <w:b/>
          <w:sz w:val="28"/>
        </w:rPr>
      </w:pPr>
    </w:p>
    <w:p w:rsidR="009C1D11" w:rsidRDefault="009C1D11" w:rsidP="003D350D">
      <w:pPr>
        <w:rPr>
          <w:b/>
          <w:sz w:val="28"/>
        </w:rPr>
      </w:pPr>
    </w:p>
    <w:p w:rsidR="0095008D" w:rsidRPr="009F65B6" w:rsidRDefault="00497662" w:rsidP="00EB5840">
      <w:pPr>
        <w:pStyle w:val="MSGENFONTSTYLENAMETEMPLATEROLENUMBERMSGENFONTSTYLENAMEBYROLETEXT21"/>
        <w:shd w:val="clear" w:color="auto" w:fill="auto"/>
        <w:spacing w:after="0"/>
        <w:ind w:right="4535" w:firstLine="0"/>
        <w:jc w:val="both"/>
      </w:pPr>
      <w:r>
        <w:t>О внесении изменений в постановл</w:t>
      </w:r>
      <w:r>
        <w:t>е</w:t>
      </w:r>
      <w:r>
        <w:t>ние Администрации района от 24.06.2021 №</w:t>
      </w:r>
      <w:r w:rsidR="005B1DF4">
        <w:t xml:space="preserve"> </w:t>
      </w:r>
      <w:r>
        <w:t>326</w:t>
      </w:r>
      <w:r w:rsidR="0095008D" w:rsidRPr="009F65B6">
        <w:t xml:space="preserve"> </w:t>
      </w:r>
    </w:p>
    <w:p w:rsidR="009C1D11" w:rsidRDefault="009C1D11" w:rsidP="000872B6">
      <w:pPr>
        <w:rPr>
          <w:sz w:val="28"/>
          <w:szCs w:val="28"/>
        </w:rPr>
      </w:pPr>
    </w:p>
    <w:p w:rsidR="00D016E4" w:rsidRPr="009F65B6" w:rsidRDefault="00D016E4" w:rsidP="00D016E4">
      <w:pPr>
        <w:jc w:val="center"/>
        <w:outlineLvl w:val="0"/>
        <w:rPr>
          <w:sz w:val="28"/>
          <w:szCs w:val="28"/>
        </w:rPr>
      </w:pPr>
    </w:p>
    <w:p w:rsidR="003E0A09" w:rsidRDefault="00D016E4" w:rsidP="00D016E4">
      <w:pPr>
        <w:pStyle w:val="1"/>
        <w:ind w:firstLine="851"/>
        <w:jc w:val="both"/>
        <w:rPr>
          <w:szCs w:val="28"/>
        </w:rPr>
      </w:pPr>
      <w:r w:rsidRPr="009F65B6">
        <w:rPr>
          <w:szCs w:val="28"/>
        </w:rPr>
        <w:t>В соответствии с Федеральными законами от 21.12.1994 № 68-ФЗ    «О защите населения и территорий от чрезвычайных ситуаций природного и техногенного характера», от 06.10.2003 года № 131-ФЗ «Об общих при</w:t>
      </w:r>
      <w:r w:rsidRPr="009F65B6">
        <w:rPr>
          <w:szCs w:val="28"/>
        </w:rPr>
        <w:t>н</w:t>
      </w:r>
      <w:r w:rsidRPr="009F65B6">
        <w:rPr>
          <w:szCs w:val="28"/>
        </w:rPr>
        <w:t xml:space="preserve">ципах организации местного самоуправления в Российской Федерации», от 31.07.1998 № 145-ФЗ «Бюджетный кодекс Российской Федерации», в целях повышения безопасности населения </w:t>
      </w:r>
      <w:r>
        <w:rPr>
          <w:szCs w:val="28"/>
        </w:rPr>
        <w:t>Поспелихинского района</w:t>
      </w:r>
      <w:r w:rsidRPr="009F65B6">
        <w:rPr>
          <w:szCs w:val="28"/>
        </w:rPr>
        <w:t xml:space="preserve"> А</w:t>
      </w:r>
      <w:r w:rsidRPr="009F65B6">
        <w:rPr>
          <w:szCs w:val="28"/>
        </w:rPr>
        <w:t>л</w:t>
      </w:r>
      <w:r w:rsidRPr="009F65B6">
        <w:rPr>
          <w:szCs w:val="28"/>
        </w:rPr>
        <w:t>тайского края, а также снижения социально-экономического ущерба от чрезвычайных ситуаций</w:t>
      </w:r>
      <w:r w:rsidR="00E63A30">
        <w:rPr>
          <w:szCs w:val="28"/>
        </w:rPr>
        <w:t>,</w:t>
      </w:r>
      <w:r w:rsidR="00E93166">
        <w:rPr>
          <w:szCs w:val="28"/>
        </w:rPr>
        <w:t xml:space="preserve"> ПОСТАНО</w:t>
      </w:r>
      <w:r w:rsidR="00617917" w:rsidRPr="00682582">
        <w:rPr>
          <w:szCs w:val="28"/>
        </w:rPr>
        <w:t>ВЛЯЮ:</w:t>
      </w:r>
    </w:p>
    <w:p w:rsidR="00703813" w:rsidRDefault="00497662" w:rsidP="00703813">
      <w:pPr>
        <w:widowControl w:val="0"/>
        <w:numPr>
          <w:ilvl w:val="0"/>
          <w:numId w:val="18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>
        <w:tab/>
      </w:r>
      <w:r w:rsidRPr="0027289E">
        <w:rPr>
          <w:sz w:val="28"/>
          <w:szCs w:val="28"/>
        </w:rPr>
        <w:t xml:space="preserve">Внести в </w:t>
      </w:r>
      <w:r w:rsidR="00CA0820">
        <w:rPr>
          <w:sz w:val="28"/>
          <w:szCs w:val="28"/>
        </w:rPr>
        <w:t xml:space="preserve">постановление Администрации района от 24.06.2021 №326 </w:t>
      </w:r>
      <w:r w:rsidR="008126BF">
        <w:rPr>
          <w:sz w:val="28"/>
          <w:szCs w:val="28"/>
        </w:rPr>
        <w:t>«О</w:t>
      </w:r>
      <w:r w:rsidR="00CA0820">
        <w:rPr>
          <w:sz w:val="28"/>
          <w:szCs w:val="28"/>
        </w:rPr>
        <w:t xml:space="preserve">б утверждении </w:t>
      </w:r>
      <w:r w:rsidR="00602DC3">
        <w:rPr>
          <w:sz w:val="28"/>
          <w:szCs w:val="28"/>
        </w:rPr>
        <w:t>муниципальной программы «</w:t>
      </w:r>
      <w:r w:rsidR="00602DC3">
        <w:rPr>
          <w:rStyle w:val="MSGENFONTSTYLENAMETEMPLATEROLENUMBERMSGENFONTSTYLENAMEBYROLETEXT2"/>
          <w:color w:val="000000"/>
        </w:rPr>
        <w:t>Защита населения и территорий от чрезвычайных ситуаций, обеспечения пожарной безопасн</w:t>
      </w:r>
      <w:r w:rsidR="00602DC3">
        <w:rPr>
          <w:rStyle w:val="MSGENFONTSTYLENAMETEMPLATEROLENUMBERMSGENFONTSTYLENAMEBYROLETEXT2"/>
          <w:color w:val="000000"/>
        </w:rPr>
        <w:t>о</w:t>
      </w:r>
      <w:r w:rsidR="00602DC3">
        <w:rPr>
          <w:rStyle w:val="MSGENFONTSTYLENAMETEMPLATEROLENUMBERMSGENFONTSTYLENAMEBYROLETEXT2"/>
          <w:color w:val="000000"/>
        </w:rPr>
        <w:t>сти и безопасности людей на водных объектах муниципального образов</w:t>
      </w:r>
      <w:r w:rsidR="00602DC3">
        <w:rPr>
          <w:rStyle w:val="MSGENFONTSTYLENAMETEMPLATEROLENUMBERMSGENFONTSTYLENAMEBYROLETEXT2"/>
          <w:color w:val="000000"/>
        </w:rPr>
        <w:t>а</w:t>
      </w:r>
      <w:r w:rsidR="00602DC3">
        <w:rPr>
          <w:rStyle w:val="MSGENFONTSTYLENAMETEMPLATEROLENUMBERMSGENFONTSTYLENAMEBYROLETEXT2"/>
          <w:color w:val="000000"/>
        </w:rPr>
        <w:t xml:space="preserve">ния Поспелихинский район Алтайского края на 2021-2024 годы» </w:t>
      </w:r>
      <w:r w:rsidRPr="0027289E">
        <w:rPr>
          <w:sz w:val="28"/>
          <w:szCs w:val="28"/>
        </w:rPr>
        <w:t>следу</w:t>
      </w:r>
      <w:r w:rsidRPr="0027289E">
        <w:rPr>
          <w:sz w:val="28"/>
          <w:szCs w:val="28"/>
        </w:rPr>
        <w:t>ю</w:t>
      </w:r>
      <w:r w:rsidRPr="0027289E">
        <w:rPr>
          <w:sz w:val="28"/>
          <w:szCs w:val="28"/>
        </w:rPr>
        <w:t>щие изменения:</w:t>
      </w:r>
    </w:p>
    <w:p w:rsidR="00317CC2" w:rsidRPr="00703813" w:rsidRDefault="00317CC2" w:rsidP="00703813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703813">
        <w:rPr>
          <w:color w:val="000000"/>
          <w:sz w:val="28"/>
          <w:szCs w:val="28"/>
        </w:rPr>
        <w:t xml:space="preserve">1.1. </w:t>
      </w:r>
      <w:r w:rsidRPr="00703813">
        <w:rPr>
          <w:sz w:val="28"/>
          <w:szCs w:val="28"/>
        </w:rPr>
        <w:t>Приложения к указанному постановлению Администрации ра</w:t>
      </w:r>
      <w:r w:rsidRPr="00703813">
        <w:rPr>
          <w:sz w:val="28"/>
          <w:szCs w:val="28"/>
        </w:rPr>
        <w:t>й</w:t>
      </w:r>
      <w:r w:rsidRPr="00703813">
        <w:rPr>
          <w:sz w:val="28"/>
          <w:szCs w:val="28"/>
        </w:rPr>
        <w:t>она изложить в новой редакции, согласно приложению к настоящему п</w:t>
      </w:r>
      <w:r w:rsidRPr="00703813">
        <w:rPr>
          <w:sz w:val="28"/>
          <w:szCs w:val="28"/>
        </w:rPr>
        <w:t>о</w:t>
      </w:r>
      <w:r w:rsidRPr="00703813">
        <w:rPr>
          <w:sz w:val="28"/>
          <w:szCs w:val="28"/>
        </w:rPr>
        <w:t>становлению.</w:t>
      </w:r>
    </w:p>
    <w:p w:rsidR="00317CC2" w:rsidRPr="00317CC2" w:rsidRDefault="00317CC2" w:rsidP="00317C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1175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 </w:t>
      </w:r>
      <w:proofErr w:type="gramStart"/>
      <w:r w:rsidRPr="0091175B">
        <w:rPr>
          <w:color w:val="000000"/>
          <w:sz w:val="28"/>
          <w:szCs w:val="28"/>
        </w:rPr>
        <w:t>Контроль за</w:t>
      </w:r>
      <w:proofErr w:type="gramEnd"/>
      <w:r w:rsidRPr="0091175B">
        <w:rPr>
          <w:color w:val="000000"/>
          <w:sz w:val="28"/>
          <w:szCs w:val="28"/>
        </w:rPr>
        <w:t xml:space="preserve"> исполнением настоящего постановления </w:t>
      </w:r>
      <w:r>
        <w:rPr>
          <w:color w:val="000000"/>
          <w:sz w:val="28"/>
          <w:szCs w:val="28"/>
        </w:rPr>
        <w:t>оставляю за собой.</w:t>
      </w:r>
    </w:p>
    <w:p w:rsidR="003D350D" w:rsidRPr="00300B4F" w:rsidRDefault="003D350D" w:rsidP="00F40188">
      <w:pPr>
        <w:ind w:left="701"/>
        <w:rPr>
          <w:sz w:val="28"/>
          <w:szCs w:val="28"/>
        </w:rPr>
      </w:pPr>
    </w:p>
    <w:p w:rsidR="003D350D" w:rsidRDefault="003D350D" w:rsidP="00F771F8">
      <w:pPr>
        <w:jc w:val="both"/>
        <w:rPr>
          <w:sz w:val="28"/>
          <w:szCs w:val="28"/>
        </w:rPr>
      </w:pPr>
    </w:p>
    <w:p w:rsidR="00546125" w:rsidRDefault="00375205" w:rsidP="006664EF">
      <w:pPr>
        <w:pStyle w:val="1"/>
      </w:pPr>
      <w:r>
        <w:t xml:space="preserve"> Глава </w:t>
      </w:r>
      <w:r w:rsidR="00890CBC" w:rsidRPr="00300B4F">
        <w:t xml:space="preserve">района                               </w:t>
      </w:r>
      <w:r w:rsidR="00A15F9E">
        <w:t xml:space="preserve">   </w:t>
      </w:r>
      <w:r>
        <w:t xml:space="preserve">                      </w:t>
      </w:r>
      <w:r w:rsidR="00EB5840">
        <w:t xml:space="preserve">                     </w:t>
      </w:r>
      <w:r w:rsidR="004970B3">
        <w:t xml:space="preserve">  </w:t>
      </w:r>
      <w:r w:rsidR="006F33C1">
        <w:t>И.</w:t>
      </w:r>
      <w:r w:rsidR="00890CBC">
        <w:t>А. Башмаков</w:t>
      </w:r>
    </w:p>
    <w:p w:rsidR="00546125" w:rsidRDefault="00546125" w:rsidP="00546125"/>
    <w:p w:rsidR="00166B69" w:rsidRDefault="00166B69" w:rsidP="009C1D11">
      <w:pPr>
        <w:jc w:val="both"/>
        <w:rPr>
          <w:sz w:val="28"/>
        </w:rPr>
      </w:pPr>
    </w:p>
    <w:p w:rsidR="008126BF" w:rsidRDefault="008126BF" w:rsidP="009C1D11">
      <w:pPr>
        <w:jc w:val="both"/>
        <w:rPr>
          <w:sz w:val="28"/>
        </w:rPr>
      </w:pPr>
    </w:p>
    <w:p w:rsidR="00F40188" w:rsidRDefault="00F40188" w:rsidP="00EB5840">
      <w:pPr>
        <w:jc w:val="both"/>
        <w:rPr>
          <w:sz w:val="28"/>
        </w:rPr>
      </w:pPr>
    </w:p>
    <w:p w:rsidR="00EB5840" w:rsidRDefault="00EB5840" w:rsidP="00EB5840">
      <w:pPr>
        <w:tabs>
          <w:tab w:val="left" w:pos="540"/>
        </w:tabs>
        <w:ind w:left="5670"/>
        <w:rPr>
          <w:sz w:val="28"/>
          <w:szCs w:val="28"/>
        </w:rPr>
        <w:sectPr w:rsidR="00EB5840" w:rsidSect="0073034B">
          <w:pgSz w:w="11906" w:h="16838"/>
          <w:pgMar w:top="1701" w:right="1134" w:bottom="1701" w:left="1701" w:header="709" w:footer="709" w:gutter="0"/>
          <w:cols w:space="708"/>
          <w:docGrid w:linePitch="360"/>
        </w:sectPr>
      </w:pPr>
      <w:bookmarkStart w:id="0" w:name="_GoBack"/>
      <w:bookmarkEnd w:id="0"/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17CC2" w:rsidRPr="00317CC2" w:rsidRDefault="00EB5840" w:rsidP="00317CC2">
      <w:pPr>
        <w:tabs>
          <w:tab w:val="left" w:pos="540"/>
        </w:tabs>
        <w:ind w:left="5670"/>
        <w:rPr>
          <w:sz w:val="32"/>
          <w:szCs w:val="28"/>
        </w:rPr>
      </w:pPr>
      <w:r w:rsidRPr="00317CC2">
        <w:rPr>
          <w:sz w:val="32"/>
          <w:szCs w:val="28"/>
        </w:rPr>
        <w:lastRenderedPageBreak/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17CC2" w:rsidRPr="00317CC2" w:rsidTr="008A73EA">
        <w:tc>
          <w:tcPr>
            <w:tcW w:w="4785" w:type="dxa"/>
          </w:tcPr>
          <w:p w:rsidR="00317CC2" w:rsidRPr="00317CC2" w:rsidRDefault="00317CC2" w:rsidP="008A73EA">
            <w:pPr>
              <w:adjustRightInd w:val="0"/>
              <w:jc w:val="center"/>
              <w:rPr>
                <w:bCs/>
                <w:color w:val="000000"/>
                <w:sz w:val="32"/>
                <w:szCs w:val="28"/>
              </w:rPr>
            </w:pPr>
          </w:p>
        </w:tc>
        <w:tc>
          <w:tcPr>
            <w:tcW w:w="4786" w:type="dxa"/>
          </w:tcPr>
          <w:p w:rsidR="00317CC2" w:rsidRPr="00317CC2" w:rsidRDefault="00317CC2" w:rsidP="00317CC2">
            <w:pPr>
              <w:shd w:val="clear" w:color="auto" w:fill="FFFFFF"/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4"/>
              </w:rPr>
              <w:t xml:space="preserve">                  </w:t>
            </w:r>
            <w:r w:rsidRPr="00317CC2">
              <w:rPr>
                <w:color w:val="000000"/>
                <w:sz w:val="28"/>
                <w:szCs w:val="24"/>
              </w:rPr>
              <w:t xml:space="preserve">Приложение </w:t>
            </w:r>
          </w:p>
          <w:p w:rsidR="00317CC2" w:rsidRPr="00317CC2" w:rsidRDefault="00317CC2" w:rsidP="00317CC2">
            <w:pPr>
              <w:shd w:val="clear" w:color="auto" w:fill="FFFFFF"/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4"/>
              </w:rPr>
              <w:t xml:space="preserve">                  </w:t>
            </w:r>
            <w:r w:rsidRPr="00317CC2">
              <w:rPr>
                <w:color w:val="000000"/>
                <w:sz w:val="28"/>
                <w:szCs w:val="24"/>
              </w:rPr>
              <w:t>к постановлению</w:t>
            </w:r>
          </w:p>
          <w:p w:rsidR="00317CC2" w:rsidRPr="00317CC2" w:rsidRDefault="00317CC2" w:rsidP="00317CC2">
            <w:pPr>
              <w:shd w:val="clear" w:color="auto" w:fill="FFFFFF"/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4"/>
              </w:rPr>
              <w:t xml:space="preserve">                  </w:t>
            </w:r>
            <w:r w:rsidRPr="00317CC2">
              <w:rPr>
                <w:color w:val="000000"/>
                <w:sz w:val="28"/>
                <w:szCs w:val="24"/>
              </w:rPr>
              <w:t>Администрации района</w:t>
            </w:r>
          </w:p>
          <w:p w:rsidR="00317CC2" w:rsidRPr="00317CC2" w:rsidRDefault="00317CC2" w:rsidP="001E26A4">
            <w:pPr>
              <w:shd w:val="clear" w:color="auto" w:fill="FFFFFF"/>
              <w:ind w:left="1311" w:hanging="1311"/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4"/>
              </w:rPr>
              <w:t xml:space="preserve">                  </w:t>
            </w:r>
            <w:r w:rsidRPr="00317CC2">
              <w:rPr>
                <w:color w:val="000000"/>
                <w:sz w:val="28"/>
                <w:szCs w:val="24"/>
              </w:rPr>
              <w:t xml:space="preserve">от </w:t>
            </w:r>
            <w:r w:rsidR="00791108">
              <w:rPr>
                <w:color w:val="000000"/>
                <w:sz w:val="28"/>
                <w:szCs w:val="24"/>
              </w:rPr>
              <w:t>14.02.</w:t>
            </w:r>
            <w:r w:rsidR="001E26A4">
              <w:rPr>
                <w:color w:val="000000"/>
                <w:sz w:val="28"/>
                <w:szCs w:val="24"/>
              </w:rPr>
              <w:t>2022</w:t>
            </w:r>
            <w:r w:rsidRPr="00317CC2">
              <w:rPr>
                <w:color w:val="000000"/>
                <w:sz w:val="28"/>
                <w:szCs w:val="24"/>
              </w:rPr>
              <w:t xml:space="preserve"> </w:t>
            </w:r>
            <w:r w:rsidR="001E26A4">
              <w:rPr>
                <w:color w:val="000000"/>
                <w:sz w:val="28"/>
                <w:szCs w:val="24"/>
              </w:rPr>
              <w:t xml:space="preserve">   </w:t>
            </w:r>
            <w:r w:rsidRPr="00317CC2">
              <w:rPr>
                <w:color w:val="000000"/>
                <w:sz w:val="28"/>
                <w:szCs w:val="24"/>
              </w:rPr>
              <w:t xml:space="preserve">№ </w:t>
            </w:r>
            <w:r w:rsidR="00791108">
              <w:rPr>
                <w:color w:val="000000"/>
                <w:sz w:val="28"/>
                <w:szCs w:val="24"/>
              </w:rPr>
              <w:t>53</w:t>
            </w:r>
          </w:p>
          <w:p w:rsidR="00317CC2" w:rsidRPr="00317CC2" w:rsidRDefault="00317CC2" w:rsidP="008A73EA">
            <w:pPr>
              <w:adjustRightInd w:val="0"/>
              <w:jc w:val="center"/>
              <w:rPr>
                <w:bCs/>
                <w:color w:val="000000"/>
                <w:sz w:val="32"/>
                <w:szCs w:val="28"/>
              </w:rPr>
            </w:pPr>
          </w:p>
        </w:tc>
      </w:tr>
      <w:tr w:rsidR="00317CC2" w:rsidRPr="00317CC2" w:rsidTr="008A73EA">
        <w:tc>
          <w:tcPr>
            <w:tcW w:w="4785" w:type="dxa"/>
          </w:tcPr>
          <w:p w:rsidR="00317CC2" w:rsidRPr="00317CC2" w:rsidRDefault="00317CC2" w:rsidP="008A73EA">
            <w:pPr>
              <w:adjustRightInd w:val="0"/>
              <w:jc w:val="center"/>
              <w:rPr>
                <w:bCs/>
                <w:color w:val="000000"/>
                <w:sz w:val="32"/>
                <w:szCs w:val="28"/>
              </w:rPr>
            </w:pPr>
          </w:p>
        </w:tc>
        <w:tc>
          <w:tcPr>
            <w:tcW w:w="4786" w:type="dxa"/>
          </w:tcPr>
          <w:p w:rsidR="00317CC2" w:rsidRPr="00317CC2" w:rsidRDefault="00317CC2" w:rsidP="00317CC2">
            <w:pPr>
              <w:shd w:val="clear" w:color="auto" w:fill="FFFFFF"/>
              <w:rPr>
                <w:color w:val="000000"/>
                <w:sz w:val="28"/>
                <w:szCs w:val="24"/>
              </w:rPr>
            </w:pPr>
          </w:p>
        </w:tc>
      </w:tr>
    </w:tbl>
    <w:p w:rsidR="007F0B9B" w:rsidRDefault="00EB5840" w:rsidP="00317CC2">
      <w:pPr>
        <w:tabs>
          <w:tab w:val="left" w:pos="540"/>
        </w:tabs>
        <w:ind w:left="5670"/>
        <w:rPr>
          <w:sz w:val="2"/>
          <w:szCs w:val="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17CC2" w:rsidRDefault="00317CC2" w:rsidP="00317CC2">
      <w:pPr>
        <w:jc w:val="center"/>
        <w:rPr>
          <w:sz w:val="28"/>
          <w:szCs w:val="28"/>
        </w:rPr>
      </w:pPr>
    </w:p>
    <w:p w:rsidR="00317CC2" w:rsidRDefault="00317CC2" w:rsidP="00317CC2">
      <w:pPr>
        <w:ind w:left="1134" w:hanging="1134"/>
        <w:jc w:val="both"/>
        <w:rPr>
          <w:sz w:val="28"/>
          <w:szCs w:val="28"/>
        </w:rPr>
      </w:pPr>
    </w:p>
    <w:p w:rsidR="00317CC2" w:rsidRDefault="00317CC2" w:rsidP="00317CC2">
      <w:pPr>
        <w:shd w:val="clear" w:color="auto" w:fill="FFFFFF"/>
        <w:ind w:left="4254" w:firstLine="709"/>
        <w:rPr>
          <w:sz w:val="28"/>
          <w:szCs w:val="28"/>
        </w:rPr>
      </w:pPr>
    </w:p>
    <w:p w:rsidR="00317CC2" w:rsidRDefault="00317CC2" w:rsidP="00317CC2">
      <w:pPr>
        <w:shd w:val="clear" w:color="auto" w:fill="FFFFFF"/>
        <w:ind w:left="4254" w:firstLine="709"/>
        <w:rPr>
          <w:sz w:val="28"/>
          <w:szCs w:val="28"/>
        </w:rPr>
      </w:pPr>
    </w:p>
    <w:p w:rsidR="00317CC2" w:rsidRDefault="00317CC2" w:rsidP="00317CC2">
      <w:pPr>
        <w:shd w:val="clear" w:color="auto" w:fill="FFFFFF"/>
        <w:ind w:left="4254" w:firstLine="709"/>
        <w:rPr>
          <w:sz w:val="28"/>
          <w:szCs w:val="28"/>
        </w:rPr>
      </w:pPr>
    </w:p>
    <w:p w:rsidR="00317CC2" w:rsidRDefault="00317CC2" w:rsidP="00317CC2">
      <w:pPr>
        <w:shd w:val="clear" w:color="auto" w:fill="FFFFFF"/>
        <w:ind w:left="4254" w:firstLine="709"/>
        <w:rPr>
          <w:sz w:val="28"/>
          <w:szCs w:val="28"/>
        </w:rPr>
      </w:pPr>
    </w:p>
    <w:p w:rsidR="00317CC2" w:rsidRDefault="00317CC2" w:rsidP="00317CC2">
      <w:pPr>
        <w:shd w:val="clear" w:color="auto" w:fill="FFFFFF"/>
        <w:ind w:left="4254" w:firstLine="709"/>
        <w:rPr>
          <w:sz w:val="28"/>
          <w:szCs w:val="28"/>
        </w:rPr>
      </w:pPr>
    </w:p>
    <w:p w:rsidR="00317CC2" w:rsidRDefault="00317CC2" w:rsidP="00317CC2">
      <w:pPr>
        <w:shd w:val="clear" w:color="auto" w:fill="FFFFFF"/>
        <w:ind w:left="4254" w:firstLine="709"/>
        <w:rPr>
          <w:sz w:val="28"/>
          <w:szCs w:val="28"/>
        </w:rPr>
      </w:pPr>
    </w:p>
    <w:p w:rsidR="00317CC2" w:rsidRDefault="00317CC2" w:rsidP="00317CC2">
      <w:pPr>
        <w:shd w:val="clear" w:color="auto" w:fill="FFFFFF"/>
        <w:ind w:left="4254" w:firstLine="709"/>
        <w:rPr>
          <w:sz w:val="28"/>
          <w:szCs w:val="28"/>
        </w:rPr>
      </w:pPr>
    </w:p>
    <w:p w:rsidR="00317CC2" w:rsidRDefault="00317CC2" w:rsidP="00317CC2">
      <w:pPr>
        <w:shd w:val="clear" w:color="auto" w:fill="FFFFFF"/>
        <w:ind w:left="4254" w:firstLine="709"/>
        <w:rPr>
          <w:sz w:val="28"/>
          <w:szCs w:val="28"/>
        </w:rPr>
      </w:pPr>
    </w:p>
    <w:p w:rsidR="00317CC2" w:rsidRDefault="00317CC2" w:rsidP="00317CC2">
      <w:pPr>
        <w:pStyle w:val="MSGENFONTSTYLENAMETEMPLATEROLENUMBERMSGENFONTSTYLENAMEBYROLETEXT21"/>
        <w:shd w:val="clear" w:color="auto" w:fill="auto"/>
        <w:spacing w:after="0" w:line="310" w:lineRule="exact"/>
        <w:ind w:firstLine="0"/>
      </w:pPr>
      <w:r>
        <w:rPr>
          <w:rStyle w:val="MSGENFONTSTYLENAMETEMPLATEROLENUMBERMSGENFONTSTYLENAMEBYROLETEXT2"/>
          <w:color w:val="000000"/>
        </w:rPr>
        <w:t>МУНИЦИПАЛЬНАЯ ПРОГРАММА ПОСПЕЛИХИНСКОГО РАЙОНА</w:t>
      </w:r>
    </w:p>
    <w:p w:rsidR="00317CC2" w:rsidRDefault="00317CC2" w:rsidP="00317CC2">
      <w:pPr>
        <w:pStyle w:val="MSGENFONTSTYLENAMETEMPLATEROLENUMBERMSGENFONTSTYLENAMEBYROLETEXT21"/>
        <w:shd w:val="clear" w:color="auto" w:fill="auto"/>
        <w:spacing w:after="291" w:line="310" w:lineRule="exact"/>
        <w:ind w:firstLine="0"/>
      </w:pPr>
      <w:r>
        <w:rPr>
          <w:rStyle w:val="MSGENFONTSTYLENAMETEMPLATEROLENUMBERMSGENFONTSTYLENAMEBYROLETEXT2"/>
          <w:color w:val="000000"/>
        </w:rPr>
        <w:t>АЛТАЙСКОГО КРАЯ</w:t>
      </w:r>
    </w:p>
    <w:p w:rsidR="00317CC2" w:rsidRDefault="00317CC2" w:rsidP="00317CC2">
      <w:pPr>
        <w:pStyle w:val="MSGENFONTSTYLENAMETEMPLATEROLENUMBERMSGENFONTSTYLENAMEBYROLETEXT21"/>
        <w:shd w:val="clear" w:color="auto" w:fill="auto"/>
        <w:spacing w:after="0"/>
        <w:ind w:firstLine="0"/>
      </w:pPr>
      <w:r>
        <w:rPr>
          <w:rStyle w:val="MSGENFONTSTYLENAMETEMPLATEROLENUMBERMSGENFONTSTYLENAMEBYROLETEXT2"/>
          <w:color w:val="000000"/>
        </w:rPr>
        <w:t>«Защита населения и территорий от чрезвычайных ситуаций, обеспечения</w:t>
      </w:r>
      <w:r>
        <w:rPr>
          <w:rStyle w:val="MSGENFONTSTYLENAMETEMPLATEROLENUMBERMSGENFONTSTYLENAMEBYROLETEXT2"/>
          <w:color w:val="000000"/>
        </w:rPr>
        <w:br/>
        <w:t>пожарной безопасности и безопасности людей на водных объектах</w:t>
      </w:r>
      <w:r>
        <w:rPr>
          <w:rStyle w:val="MSGENFONTSTYLENAMETEMPLATEROLENUMBERMSGENFONTSTYLENAMEBYROLETEXT2"/>
          <w:color w:val="000000"/>
        </w:rPr>
        <w:br/>
        <w:t>муниципального образования Поспелихинский район Алтайского края</w:t>
      </w:r>
    </w:p>
    <w:p w:rsidR="00317CC2" w:rsidRDefault="00317CC2" w:rsidP="00317CC2">
      <w:pPr>
        <w:pStyle w:val="MSGENFONTSTYLENAMETEMPLATEROLENUMBERMSGENFONTSTYLENAMEBYROLETEXT21"/>
        <w:shd w:val="clear" w:color="auto" w:fill="auto"/>
        <w:spacing w:after="300"/>
        <w:ind w:firstLine="0"/>
      </w:pPr>
      <w:r>
        <w:rPr>
          <w:rStyle w:val="MSGENFONTSTYLENAMETEMPLATEROLENUMBERMSGENFONTSTYLENAMEBYROLETEXT2"/>
          <w:color w:val="000000"/>
        </w:rPr>
        <w:t>на 2021-2024 годы»</w:t>
      </w:r>
    </w:p>
    <w:p w:rsidR="00317CC2" w:rsidRDefault="00317CC2" w:rsidP="00317CC2">
      <w:pPr>
        <w:pStyle w:val="MSGENFONTSTYLENAMETEMPLATEROLENUMBERMSGENFONTSTYLENAMEBYROLETEXT21"/>
        <w:shd w:val="clear" w:color="auto" w:fill="auto"/>
        <w:spacing w:after="0"/>
        <w:ind w:left="4460" w:firstLine="0"/>
        <w:jc w:val="left"/>
        <w:rPr>
          <w:rStyle w:val="MSGENFONTSTYLENAMETEMPLATEROLENUMBERMSGENFONTSTYLENAMEBYROLETEXT2"/>
          <w:color w:val="000000"/>
        </w:rPr>
      </w:pPr>
    </w:p>
    <w:p w:rsidR="00317CC2" w:rsidRDefault="00317CC2" w:rsidP="00317CC2">
      <w:pPr>
        <w:pStyle w:val="MSGENFONTSTYLENAMETEMPLATEROLENUMBERMSGENFONTSTYLENAMEBYROLETEXT21"/>
        <w:shd w:val="clear" w:color="auto" w:fill="auto"/>
        <w:spacing w:after="0"/>
        <w:ind w:left="4460" w:firstLine="0"/>
        <w:jc w:val="left"/>
        <w:rPr>
          <w:rStyle w:val="MSGENFONTSTYLENAMETEMPLATEROLENUMBERMSGENFONTSTYLENAMEBYROLETEXT2"/>
          <w:color w:val="000000"/>
        </w:rPr>
      </w:pPr>
    </w:p>
    <w:p w:rsidR="00317CC2" w:rsidRDefault="00317CC2" w:rsidP="00317CC2">
      <w:pPr>
        <w:pStyle w:val="MSGENFONTSTYLENAMETEMPLATEROLENUMBERMSGENFONTSTYLENAMEBYROLETEXT21"/>
        <w:shd w:val="clear" w:color="auto" w:fill="auto"/>
        <w:spacing w:after="0"/>
        <w:ind w:left="4460" w:firstLine="0"/>
        <w:jc w:val="left"/>
        <w:rPr>
          <w:rStyle w:val="MSGENFONTSTYLENAMETEMPLATEROLENUMBERMSGENFONTSTYLENAMEBYROLETEXT2"/>
          <w:color w:val="000000"/>
        </w:rPr>
      </w:pPr>
    </w:p>
    <w:p w:rsidR="00317CC2" w:rsidRDefault="00317CC2" w:rsidP="00317CC2">
      <w:pPr>
        <w:pStyle w:val="MSGENFONTSTYLENAMETEMPLATEROLENUMBERMSGENFONTSTYLENAMEBYROLETEXT21"/>
        <w:shd w:val="clear" w:color="auto" w:fill="auto"/>
        <w:spacing w:after="0"/>
        <w:ind w:left="4460" w:firstLine="0"/>
        <w:jc w:val="left"/>
        <w:rPr>
          <w:rStyle w:val="MSGENFONTSTYLENAMETEMPLATEROLENUMBERMSGENFONTSTYLENAMEBYROLETEXT2"/>
          <w:color w:val="000000"/>
        </w:rPr>
      </w:pPr>
    </w:p>
    <w:p w:rsidR="00317CC2" w:rsidRDefault="00317CC2" w:rsidP="00317CC2">
      <w:pPr>
        <w:pStyle w:val="MSGENFONTSTYLENAMETEMPLATEROLENUMBERMSGENFONTSTYLENAMEBYROLETEXT21"/>
        <w:shd w:val="clear" w:color="auto" w:fill="auto"/>
        <w:spacing w:after="0"/>
        <w:ind w:left="4460" w:firstLine="0"/>
        <w:jc w:val="left"/>
        <w:rPr>
          <w:rStyle w:val="MSGENFONTSTYLENAMETEMPLATEROLENUMBERMSGENFONTSTYLENAMEBYROLETEXT2"/>
          <w:color w:val="000000"/>
        </w:rPr>
      </w:pPr>
    </w:p>
    <w:p w:rsidR="00317CC2" w:rsidRDefault="00317CC2" w:rsidP="00317CC2">
      <w:pPr>
        <w:pStyle w:val="MSGENFONTSTYLENAMETEMPLATEROLENUMBERMSGENFONTSTYLENAMEBYROLETEXT21"/>
        <w:shd w:val="clear" w:color="auto" w:fill="auto"/>
        <w:spacing w:after="0"/>
        <w:ind w:left="4460" w:firstLine="0"/>
        <w:jc w:val="left"/>
        <w:rPr>
          <w:rStyle w:val="MSGENFONTSTYLENAMETEMPLATEROLENUMBERMSGENFONTSTYLENAMEBYROLETEXT2"/>
          <w:color w:val="000000"/>
        </w:rPr>
      </w:pPr>
    </w:p>
    <w:p w:rsidR="00317CC2" w:rsidRDefault="00317CC2" w:rsidP="00317CC2">
      <w:pPr>
        <w:pStyle w:val="MSGENFONTSTYLENAMETEMPLATEROLENUMBERMSGENFONTSTYLENAMEBYROLETEXT21"/>
        <w:shd w:val="clear" w:color="auto" w:fill="auto"/>
        <w:spacing w:after="0"/>
        <w:ind w:left="4460" w:firstLine="0"/>
        <w:jc w:val="left"/>
        <w:rPr>
          <w:rStyle w:val="MSGENFONTSTYLENAMETEMPLATEROLENUMBERMSGENFONTSTYLENAMEBYROLETEXT2"/>
          <w:color w:val="000000"/>
        </w:rPr>
      </w:pPr>
    </w:p>
    <w:p w:rsidR="00317CC2" w:rsidRDefault="00317CC2" w:rsidP="00317CC2">
      <w:pPr>
        <w:pStyle w:val="MSGENFONTSTYLENAMETEMPLATEROLENUMBERMSGENFONTSTYLENAMEBYROLETEXT21"/>
        <w:shd w:val="clear" w:color="auto" w:fill="auto"/>
        <w:spacing w:after="0"/>
        <w:ind w:left="4460" w:firstLine="0"/>
        <w:jc w:val="left"/>
        <w:rPr>
          <w:rStyle w:val="MSGENFONTSTYLENAMETEMPLATEROLENUMBERMSGENFONTSTYLENAMEBYROLETEXT2"/>
          <w:color w:val="000000"/>
        </w:rPr>
      </w:pPr>
    </w:p>
    <w:p w:rsidR="00317CC2" w:rsidRDefault="00317CC2" w:rsidP="00317CC2">
      <w:pPr>
        <w:pStyle w:val="MSGENFONTSTYLENAMETEMPLATEROLENUMBERMSGENFONTSTYLENAMEBYROLETEXT21"/>
        <w:shd w:val="clear" w:color="auto" w:fill="auto"/>
        <w:spacing w:after="0"/>
        <w:ind w:left="4460" w:firstLine="0"/>
        <w:jc w:val="left"/>
        <w:rPr>
          <w:rStyle w:val="MSGENFONTSTYLENAMETEMPLATEROLENUMBERMSGENFONTSTYLENAMEBYROLETEXT2"/>
          <w:color w:val="000000"/>
        </w:rPr>
      </w:pPr>
    </w:p>
    <w:p w:rsidR="00317CC2" w:rsidRDefault="00317CC2" w:rsidP="00317CC2">
      <w:pPr>
        <w:pStyle w:val="MSGENFONTSTYLENAMETEMPLATEROLENUMBERMSGENFONTSTYLENAMEBYROLETEXT21"/>
        <w:shd w:val="clear" w:color="auto" w:fill="auto"/>
        <w:spacing w:after="0"/>
        <w:ind w:left="4460" w:firstLine="0"/>
        <w:jc w:val="left"/>
        <w:rPr>
          <w:rStyle w:val="MSGENFONTSTYLENAMETEMPLATEROLENUMBERMSGENFONTSTYLENAMEBYROLETEXT2"/>
          <w:color w:val="000000"/>
        </w:rPr>
      </w:pPr>
    </w:p>
    <w:p w:rsidR="00317CC2" w:rsidRDefault="00317CC2" w:rsidP="00317CC2">
      <w:pPr>
        <w:pStyle w:val="MSGENFONTSTYLENAMETEMPLATEROLENUMBERMSGENFONTSTYLENAMEBYROLETEXT21"/>
        <w:shd w:val="clear" w:color="auto" w:fill="auto"/>
        <w:spacing w:after="0"/>
        <w:ind w:left="4460" w:firstLine="0"/>
        <w:jc w:val="left"/>
        <w:rPr>
          <w:rStyle w:val="MSGENFONTSTYLENAMETEMPLATEROLENUMBERMSGENFONTSTYLENAMEBYROLETEXT2"/>
          <w:color w:val="000000"/>
        </w:rPr>
      </w:pPr>
    </w:p>
    <w:p w:rsidR="00317CC2" w:rsidRDefault="00317CC2" w:rsidP="00317CC2">
      <w:pPr>
        <w:pStyle w:val="MSGENFONTSTYLENAMETEMPLATEROLENUMBERMSGENFONTSTYLENAMEBYROLETEXT21"/>
        <w:shd w:val="clear" w:color="auto" w:fill="auto"/>
        <w:spacing w:after="0"/>
        <w:ind w:left="4460" w:firstLine="0"/>
        <w:jc w:val="left"/>
        <w:rPr>
          <w:rStyle w:val="MSGENFONTSTYLENAMETEMPLATEROLENUMBERMSGENFONTSTYLENAMEBYROLETEXT2"/>
          <w:color w:val="000000"/>
        </w:rPr>
      </w:pPr>
    </w:p>
    <w:p w:rsidR="00317CC2" w:rsidRDefault="00317CC2" w:rsidP="00317CC2">
      <w:pPr>
        <w:pStyle w:val="MSGENFONTSTYLENAMETEMPLATEROLENUMBERMSGENFONTSTYLENAMEBYROLETEXT21"/>
        <w:shd w:val="clear" w:color="auto" w:fill="auto"/>
        <w:spacing w:after="0"/>
        <w:ind w:left="4460" w:firstLine="0"/>
        <w:jc w:val="left"/>
        <w:rPr>
          <w:rStyle w:val="MSGENFONTSTYLENAMETEMPLATEROLENUMBERMSGENFONTSTYLENAMEBYROLETEXT2"/>
          <w:color w:val="000000"/>
        </w:rPr>
      </w:pPr>
    </w:p>
    <w:p w:rsidR="00317CC2" w:rsidRDefault="00317CC2" w:rsidP="00317CC2">
      <w:pPr>
        <w:pStyle w:val="MSGENFONTSTYLENAMETEMPLATEROLENUMBERMSGENFONTSTYLENAMEBYROLETEXT21"/>
        <w:shd w:val="clear" w:color="auto" w:fill="auto"/>
        <w:spacing w:after="0"/>
        <w:ind w:left="4460" w:firstLine="0"/>
        <w:jc w:val="left"/>
        <w:rPr>
          <w:rStyle w:val="MSGENFONTSTYLENAMETEMPLATEROLENUMBERMSGENFONTSTYLENAMEBYROLETEXT2"/>
          <w:color w:val="000000"/>
        </w:rPr>
      </w:pPr>
    </w:p>
    <w:p w:rsidR="00317CC2" w:rsidRDefault="00317CC2" w:rsidP="00317CC2">
      <w:pPr>
        <w:pStyle w:val="MSGENFONTSTYLENAMETEMPLATEROLENUMBERMSGENFONTSTYLENAMEBYROLETEXT21"/>
        <w:shd w:val="clear" w:color="auto" w:fill="auto"/>
        <w:spacing w:after="0"/>
        <w:ind w:left="4460" w:firstLine="0"/>
        <w:jc w:val="left"/>
        <w:rPr>
          <w:rStyle w:val="MSGENFONTSTYLENAMETEMPLATEROLENUMBERMSGENFONTSTYLENAMEBYROLETEXT2"/>
          <w:color w:val="000000"/>
        </w:rPr>
      </w:pPr>
    </w:p>
    <w:p w:rsidR="00317CC2" w:rsidRDefault="00317CC2" w:rsidP="00317CC2">
      <w:pPr>
        <w:pStyle w:val="MSGENFONTSTYLENAMETEMPLATEROLENUMBERMSGENFONTSTYLENAMEBYROLETEXT21"/>
        <w:shd w:val="clear" w:color="auto" w:fill="auto"/>
        <w:spacing w:after="0"/>
        <w:ind w:left="4460" w:firstLine="0"/>
        <w:jc w:val="left"/>
        <w:rPr>
          <w:rStyle w:val="MSGENFONTSTYLENAMETEMPLATEROLENUMBERMSGENFONTSTYLENAMEBYROLETEXT2"/>
          <w:color w:val="000000"/>
        </w:rPr>
      </w:pPr>
    </w:p>
    <w:p w:rsidR="00317CC2" w:rsidRDefault="00317CC2" w:rsidP="00317CC2">
      <w:pPr>
        <w:pStyle w:val="MSGENFONTSTYLENAMETEMPLATEROLENUMBERMSGENFONTSTYLENAMEBYROLETEXT21"/>
        <w:shd w:val="clear" w:color="auto" w:fill="auto"/>
        <w:spacing w:after="0"/>
        <w:ind w:left="4460" w:firstLine="0"/>
        <w:jc w:val="left"/>
        <w:rPr>
          <w:rStyle w:val="MSGENFONTSTYLENAMETEMPLATEROLENUMBERMSGENFONTSTYLENAMEBYROLETEXT2"/>
          <w:color w:val="000000"/>
        </w:rPr>
      </w:pPr>
    </w:p>
    <w:p w:rsidR="00317CC2" w:rsidRDefault="00317CC2" w:rsidP="00317CC2">
      <w:pPr>
        <w:pStyle w:val="MSGENFONTSTYLENAMETEMPLATEROLENUMBERMSGENFONTSTYLENAMEBYROLETEXT21"/>
        <w:shd w:val="clear" w:color="auto" w:fill="auto"/>
        <w:spacing w:after="0"/>
        <w:ind w:left="4460" w:firstLine="0"/>
        <w:jc w:val="left"/>
        <w:rPr>
          <w:rStyle w:val="MSGENFONTSTYLENAMETEMPLATEROLENUMBERMSGENFONTSTYLENAMEBYROLETEXT2"/>
          <w:color w:val="000000"/>
        </w:rPr>
      </w:pPr>
    </w:p>
    <w:p w:rsidR="00317CC2" w:rsidRDefault="00317CC2" w:rsidP="00317CC2">
      <w:pPr>
        <w:pStyle w:val="MSGENFONTSTYLENAMETEMPLATEROLENUMBERMSGENFONTSTYLENAMEBYROLETEXT21"/>
        <w:shd w:val="clear" w:color="auto" w:fill="auto"/>
        <w:spacing w:after="0"/>
        <w:ind w:left="4460" w:firstLine="0"/>
        <w:jc w:val="left"/>
        <w:rPr>
          <w:rStyle w:val="MSGENFONTSTYLENAMETEMPLATEROLENUMBERMSGENFONTSTYLENAMEBYROLETEXT2"/>
          <w:color w:val="000000"/>
        </w:rPr>
      </w:pPr>
    </w:p>
    <w:p w:rsidR="00317CC2" w:rsidRDefault="00317CC2" w:rsidP="00317CC2">
      <w:pPr>
        <w:pStyle w:val="MSGENFONTSTYLENAMETEMPLATEROLENUMBERMSGENFONTSTYLENAMEBYROLETEXT21"/>
        <w:shd w:val="clear" w:color="auto" w:fill="auto"/>
        <w:spacing w:after="0"/>
        <w:ind w:left="4460" w:firstLine="0"/>
        <w:jc w:val="left"/>
        <w:rPr>
          <w:rStyle w:val="MSGENFONTSTYLENAMETEMPLATEROLENUMBERMSGENFONTSTYLENAMEBYROLETEXT2"/>
          <w:color w:val="000000"/>
        </w:rPr>
      </w:pPr>
    </w:p>
    <w:p w:rsidR="00703813" w:rsidRDefault="00703813" w:rsidP="00317CC2">
      <w:pPr>
        <w:pStyle w:val="MSGENFONTSTYLENAMETEMPLATEROLENUMBERMSGENFONTSTYLENAMEBYROLETEXT21"/>
        <w:shd w:val="clear" w:color="auto" w:fill="auto"/>
        <w:spacing w:after="0"/>
        <w:ind w:left="4460" w:firstLine="0"/>
        <w:jc w:val="left"/>
        <w:rPr>
          <w:rStyle w:val="MSGENFONTSTYLENAMETEMPLATEROLENUMBERMSGENFONTSTYLENAMEBYROLETEXT2"/>
          <w:color w:val="000000"/>
        </w:rPr>
      </w:pPr>
    </w:p>
    <w:p w:rsidR="00317CC2" w:rsidRDefault="00317CC2" w:rsidP="00317CC2">
      <w:pPr>
        <w:pStyle w:val="MSGENFONTSTYLENAMETEMPLATEROLENUMBERMSGENFONTSTYLENAMEBYROLETEXT21"/>
        <w:shd w:val="clear" w:color="auto" w:fill="auto"/>
        <w:spacing w:after="0"/>
        <w:ind w:left="4460" w:firstLine="0"/>
        <w:jc w:val="left"/>
      </w:pPr>
      <w:r>
        <w:rPr>
          <w:rStyle w:val="MSGENFONTSTYLENAMETEMPLATEROLENUMBERMSGENFONTSTYLENAMEBYROLETEXT2"/>
          <w:color w:val="000000"/>
        </w:rPr>
        <w:lastRenderedPageBreak/>
        <w:t>ПАСПОРТ</w:t>
      </w:r>
    </w:p>
    <w:p w:rsidR="00317CC2" w:rsidRDefault="00317CC2" w:rsidP="00317CC2">
      <w:pPr>
        <w:pStyle w:val="MSGENFONTSTYLENAMETEMPLATEROLENUMBERMSGENFONTSTYLENAMEBYROLETEXT21"/>
        <w:shd w:val="clear" w:color="auto" w:fill="auto"/>
        <w:spacing w:after="0"/>
        <w:ind w:firstLine="0"/>
      </w:pPr>
      <w:r>
        <w:rPr>
          <w:rStyle w:val="MSGENFONTSTYLENAMETEMPLATEROLENUMBERMSGENFONTSTYLENAMEBYROLETEXT2"/>
          <w:color w:val="000000"/>
        </w:rPr>
        <w:t>муниципальной программы Поспелихинского района Алтайского края</w:t>
      </w:r>
      <w:r>
        <w:rPr>
          <w:rStyle w:val="MSGENFONTSTYLENAMETEMPLATEROLENUMBERMSGENFONTSTYLENAMEBYROLETEXT2"/>
          <w:color w:val="000000"/>
        </w:rPr>
        <w:br/>
        <w:t>«Защита населения и территорий от чрезвычайных ситуаций, обеспечения</w:t>
      </w:r>
      <w:r>
        <w:rPr>
          <w:rStyle w:val="MSGENFONTSTYLENAMETEMPLATEROLENUMBERMSGENFONTSTYLENAMEBYROLETEXT2"/>
          <w:color w:val="000000"/>
        </w:rPr>
        <w:br/>
        <w:t>пожарной безопасности и безопасности людей на водных объектах</w:t>
      </w:r>
      <w:r>
        <w:rPr>
          <w:rStyle w:val="MSGENFONTSTYLENAMETEMPLATEROLENUMBERMSGENFONTSTYLENAMEBYROLETEXT2"/>
          <w:color w:val="000000"/>
        </w:rPr>
        <w:br/>
        <w:t>муниципального образования Поспелихинский район Алтайского края</w:t>
      </w:r>
    </w:p>
    <w:p w:rsidR="00317CC2" w:rsidRDefault="00317CC2" w:rsidP="00317CC2">
      <w:pPr>
        <w:pStyle w:val="MSGENFONTSTYLENAMETEMPLATEROLENUMBERMSGENFONTSTYLENAMEBYROLETEXT21"/>
        <w:shd w:val="clear" w:color="auto" w:fill="auto"/>
        <w:spacing w:after="0"/>
        <w:ind w:firstLine="0"/>
      </w:pPr>
      <w:r>
        <w:rPr>
          <w:rStyle w:val="MSGENFONTSTYLENAMETEMPLATEROLENUMBERMSGENFONTSTYLENAMEBYROLETEXT2"/>
          <w:color w:val="000000"/>
        </w:rPr>
        <w:t>на 2021-2024 годы»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8"/>
        <w:gridCol w:w="7320"/>
      </w:tblGrid>
      <w:tr w:rsidR="00317CC2" w:rsidTr="009616A9">
        <w:trPr>
          <w:trHeight w:hRule="exact" w:val="984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17CC2" w:rsidRDefault="00317CC2" w:rsidP="009616A9">
            <w:pPr>
              <w:pStyle w:val="MSGENFONTSTYLENAMETEMPLATEROLENUMBERMSGENFONTSTYLENAMEBYROLETEXT21"/>
              <w:framePr w:w="9518" w:wrap="notBeside" w:vAnchor="text" w:hAnchor="text" w:xAlign="center" w:y="1"/>
              <w:shd w:val="clear" w:color="auto" w:fill="auto"/>
              <w:spacing w:after="0"/>
              <w:ind w:firstLine="0"/>
            </w:pPr>
            <w:r>
              <w:rPr>
                <w:rStyle w:val="MSGENFONTSTYLENAMETEMPLATEROLENUMBERMSGENFONTSTYLENAMEBYROLETEXT20"/>
                <w:color w:val="000000"/>
              </w:rPr>
              <w:t>Ответственный</w:t>
            </w:r>
          </w:p>
          <w:p w:rsidR="00317CC2" w:rsidRDefault="00317CC2" w:rsidP="009616A9">
            <w:pPr>
              <w:pStyle w:val="MSGENFONTSTYLENAMETEMPLATEROLENUMBERMSGENFONTSTYLENAMEBYROLETEXT21"/>
              <w:framePr w:w="9518" w:wrap="notBeside" w:vAnchor="text" w:hAnchor="text" w:xAlign="center" w:y="1"/>
              <w:shd w:val="clear" w:color="auto" w:fill="auto"/>
              <w:spacing w:after="0"/>
              <w:ind w:firstLine="0"/>
            </w:pPr>
            <w:r>
              <w:rPr>
                <w:rStyle w:val="MSGENFONTSTYLENAMETEMPLATEROLENUMBERMSGENFONTSTYLENAMEBYROLETEXT20"/>
                <w:color w:val="000000"/>
              </w:rPr>
              <w:t>исполнитель</w:t>
            </w:r>
          </w:p>
          <w:p w:rsidR="00317CC2" w:rsidRDefault="00317CC2" w:rsidP="009616A9">
            <w:pPr>
              <w:pStyle w:val="MSGENFONTSTYLENAMETEMPLATEROLENUMBERMSGENFONTSTYLENAMEBYROLETEXT21"/>
              <w:framePr w:w="9518" w:wrap="notBeside" w:vAnchor="text" w:hAnchor="text" w:xAlign="center" w:y="1"/>
              <w:shd w:val="clear" w:color="auto" w:fill="auto"/>
              <w:spacing w:after="0"/>
              <w:ind w:firstLine="0"/>
            </w:pPr>
            <w:r>
              <w:rPr>
                <w:rStyle w:val="MSGENFONTSTYLENAMETEMPLATEROLENUMBERMSGENFONTSTYLENAMEBYROLETEXT20"/>
                <w:color w:val="000000"/>
              </w:rPr>
              <w:t>программы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616A9" w:rsidRDefault="00317CC2" w:rsidP="009616A9">
            <w:pPr>
              <w:pStyle w:val="MSGENFONTSTYLENAMETEMPLATEROLENUMBERMSGENFONTSTYLENAMEBYROLETEXT21"/>
              <w:framePr w:w="9518" w:wrap="notBeside" w:vAnchor="text" w:hAnchor="text" w:xAlign="center" w:y="1"/>
              <w:shd w:val="clear" w:color="auto" w:fill="auto"/>
              <w:spacing w:after="0" w:line="310" w:lineRule="exact"/>
              <w:ind w:left="212" w:right="162" w:firstLine="0"/>
              <w:rPr>
                <w:rStyle w:val="MSGENFONTSTYLENAMETEMPLATEROLENUMBERMSGENFONTSTYLENAMEBYROLETEXT20"/>
                <w:color w:val="000000"/>
              </w:rPr>
            </w:pPr>
            <w:r>
              <w:rPr>
                <w:rStyle w:val="MSGENFONTSTYLENAMETEMPLATEROLENUMBERMSGENFONTSTYLENAMEBYROLETEXT20"/>
                <w:color w:val="000000"/>
              </w:rPr>
              <w:t>Администрация Поспелихинского района</w:t>
            </w:r>
          </w:p>
          <w:p w:rsidR="00317CC2" w:rsidRDefault="00317CC2" w:rsidP="009616A9">
            <w:pPr>
              <w:pStyle w:val="MSGENFONTSTYLENAMETEMPLATEROLENUMBERMSGENFONTSTYLENAMEBYROLETEXT21"/>
              <w:framePr w:w="9518" w:wrap="notBeside" w:vAnchor="text" w:hAnchor="text" w:xAlign="center" w:y="1"/>
              <w:shd w:val="clear" w:color="auto" w:fill="auto"/>
              <w:spacing w:after="0" w:line="310" w:lineRule="exact"/>
              <w:ind w:left="212" w:right="162" w:firstLine="0"/>
            </w:pPr>
            <w:r>
              <w:rPr>
                <w:rStyle w:val="MSGENFONTSTYLENAMETEMPLATEROLENUMBERMSGENFONTSTYLENAMEBYROLETEXT20"/>
                <w:color w:val="000000"/>
              </w:rPr>
              <w:t>Алтайского края.</w:t>
            </w:r>
          </w:p>
        </w:tc>
      </w:tr>
      <w:tr w:rsidR="00317CC2" w:rsidTr="008A73EA">
        <w:trPr>
          <w:trHeight w:hRule="exact" w:val="859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17CC2" w:rsidRDefault="00317CC2" w:rsidP="009616A9">
            <w:pPr>
              <w:pStyle w:val="MSGENFONTSTYLENAMETEMPLATEROLENUMBERMSGENFONTSTYLENAMEBYROLETEXT21"/>
              <w:framePr w:w="9518" w:wrap="notBeside" w:vAnchor="text" w:hAnchor="text" w:xAlign="center" w:y="1"/>
              <w:shd w:val="clear" w:color="auto" w:fill="auto"/>
              <w:spacing w:after="0" w:line="310" w:lineRule="exact"/>
              <w:ind w:right="71" w:firstLine="142"/>
              <w:jc w:val="both"/>
            </w:pPr>
            <w:r>
              <w:rPr>
                <w:rStyle w:val="MSGENFONTSTYLENAMETEMPLATEROLENUMBERMSGENFONTSTYLENAMEBYROLETEXT20"/>
                <w:color w:val="000000"/>
              </w:rPr>
              <w:t>Соисполнители</w:t>
            </w:r>
          </w:p>
          <w:p w:rsidR="00317CC2" w:rsidRDefault="00317CC2" w:rsidP="009616A9">
            <w:pPr>
              <w:pStyle w:val="MSGENFONTSTYLENAMETEMPLATEROLENUMBERMSGENFONTSTYLENAMEBYROLETEXT21"/>
              <w:framePr w:w="9518" w:wrap="notBeside" w:vAnchor="text" w:hAnchor="text" w:xAlign="center" w:y="1"/>
              <w:shd w:val="clear" w:color="auto" w:fill="auto"/>
              <w:spacing w:after="0" w:line="310" w:lineRule="exact"/>
              <w:ind w:right="71" w:firstLine="142"/>
              <w:jc w:val="both"/>
            </w:pPr>
            <w:r>
              <w:rPr>
                <w:rStyle w:val="MSGENFONTSTYLENAMETEMPLATEROLENUMBERMSGENFONTSTYLENAMEBYROLETEXT20"/>
                <w:color w:val="000000"/>
              </w:rPr>
              <w:t>программы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17CC2" w:rsidRDefault="00317CC2" w:rsidP="009616A9">
            <w:pPr>
              <w:pStyle w:val="MSGENFONTSTYLENAMETEMPLATEROLENUMBERMSGENFONTSTYLENAMEBYROLETEXT21"/>
              <w:framePr w:w="9518" w:wrap="notBeside" w:vAnchor="text" w:hAnchor="text" w:xAlign="center" w:y="1"/>
              <w:shd w:val="clear" w:color="auto" w:fill="auto"/>
              <w:spacing w:after="0"/>
              <w:ind w:left="212" w:right="162" w:firstLine="0"/>
              <w:jc w:val="both"/>
            </w:pPr>
            <w:r>
              <w:rPr>
                <w:rStyle w:val="MSGENFONTSTYLENAMETEMPLATEROLENUMBERMSGENFONTSTYLENAMEBYROLETEXT20"/>
                <w:color w:val="000000"/>
              </w:rPr>
              <w:t>С</w:t>
            </w:r>
            <w:r w:rsidRPr="00CB5B05">
              <w:rPr>
                <w:rStyle w:val="MSGENFONTSTYLENAMETEMPLATEROLENUMBERMSGENFONTSTYLENAMEBYROLETEXT20"/>
                <w:color w:val="000000"/>
              </w:rPr>
              <w:t>ельские советы, 88 ПСЧ 4 ГПО ФПС ГПС ГУ МЧС России по Алтайскому краю, комитет по образованию</w:t>
            </w:r>
          </w:p>
        </w:tc>
      </w:tr>
      <w:tr w:rsidR="00317CC2" w:rsidTr="009616A9">
        <w:trPr>
          <w:trHeight w:hRule="exact" w:val="1702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17CC2" w:rsidRDefault="00317CC2" w:rsidP="009616A9">
            <w:pPr>
              <w:pStyle w:val="MSGENFONTSTYLENAMETEMPLATEROLENUMBERMSGENFONTSTYLENAMEBYROLETEXT21"/>
              <w:framePr w:w="9518" w:wrap="notBeside" w:vAnchor="text" w:hAnchor="text" w:xAlign="center" w:y="1"/>
              <w:shd w:val="clear" w:color="auto" w:fill="auto"/>
              <w:spacing w:after="0" w:line="310" w:lineRule="exact"/>
              <w:ind w:left="142" w:right="71" w:firstLine="0"/>
              <w:jc w:val="both"/>
              <w:rPr>
                <w:rStyle w:val="MSGENFONTSTYLENAMETEMPLATEROLENUMBERMSGENFONTSTYLENAMEBYROLETEXT20"/>
                <w:color w:val="000000"/>
              </w:rPr>
            </w:pPr>
            <w:r>
              <w:rPr>
                <w:rStyle w:val="MSGENFONTSTYLENAMETEMPLATEROLENUMBERMSGENFONTSTYLENAMEBYROLETEXT20"/>
                <w:color w:val="000000"/>
              </w:rPr>
              <w:t xml:space="preserve">Региональные </w:t>
            </w:r>
            <w:proofErr w:type="gramStart"/>
            <w:r>
              <w:rPr>
                <w:rStyle w:val="MSGENFONTSTYLENAMETEMPLATEROLENUMBERMSGENFONTSTYLENAMEBYROLETEXT20"/>
                <w:color w:val="000000"/>
              </w:rPr>
              <w:t>проекты</w:t>
            </w:r>
            <w:proofErr w:type="gramEnd"/>
            <w:r>
              <w:rPr>
                <w:rStyle w:val="MSGENFONTSTYLENAMETEMPLATEROLENUMBERMSGENFONTSTYLENAMEBYROLETEXT20"/>
                <w:color w:val="000000"/>
              </w:rPr>
              <w:t xml:space="preserve"> реал</w:t>
            </w:r>
            <w:r>
              <w:rPr>
                <w:rStyle w:val="MSGENFONTSTYLENAMETEMPLATEROLENUMBERMSGENFONTSTYLENAMEBYROLETEXT20"/>
                <w:color w:val="000000"/>
              </w:rPr>
              <w:t>и</w:t>
            </w:r>
            <w:r>
              <w:rPr>
                <w:rStyle w:val="MSGENFONTSTYLENAMETEMPLATEROLENUMBERMSGENFONTSTYLENAMEBYROLETEXT20"/>
                <w:color w:val="000000"/>
              </w:rPr>
              <w:t>зуемые в ра</w:t>
            </w:r>
            <w:r>
              <w:rPr>
                <w:rStyle w:val="MSGENFONTSTYLENAMETEMPLATEROLENUMBERMSGENFONTSTYLENAMEBYROLETEXT20"/>
                <w:color w:val="000000"/>
              </w:rPr>
              <w:t>м</w:t>
            </w:r>
            <w:r>
              <w:rPr>
                <w:rStyle w:val="MSGENFONTSTYLENAMETEMPLATEROLENUMBERMSGENFONTSTYLENAMEBYROLETEXT20"/>
                <w:color w:val="000000"/>
              </w:rPr>
              <w:t>ках программы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17CC2" w:rsidRDefault="00317CC2" w:rsidP="009616A9">
            <w:pPr>
              <w:pStyle w:val="MSGENFONTSTYLENAMETEMPLATEROLENUMBERMSGENFONTSTYLENAMEBYROLETEXT21"/>
              <w:framePr w:w="9518" w:wrap="notBeside" w:vAnchor="text" w:hAnchor="text" w:xAlign="center" w:y="1"/>
              <w:shd w:val="clear" w:color="auto" w:fill="auto"/>
              <w:spacing w:after="0"/>
              <w:ind w:left="212" w:right="162" w:firstLine="0"/>
              <w:jc w:val="both"/>
              <w:rPr>
                <w:rStyle w:val="MSGENFONTSTYLENAMETEMPLATEROLENUMBERMSGENFONTSTYLENAMEBYROLETEXT20"/>
                <w:color w:val="000000"/>
              </w:rPr>
            </w:pPr>
            <w:r>
              <w:rPr>
                <w:rStyle w:val="MSGENFONTSTYLENAMETEMPLATEROLENUMBERMSGENFONTSTYLENAMEBYROLETEXT20"/>
                <w:color w:val="000000"/>
              </w:rPr>
              <w:t xml:space="preserve">Отсутствуют </w:t>
            </w:r>
          </w:p>
        </w:tc>
      </w:tr>
      <w:tr w:rsidR="00317CC2" w:rsidTr="009616A9">
        <w:trPr>
          <w:trHeight w:hRule="exact" w:val="1415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17CC2" w:rsidRDefault="00317CC2" w:rsidP="009616A9">
            <w:pPr>
              <w:pStyle w:val="MSGENFONTSTYLENAMETEMPLATEROLENUMBERMSGENFONTSTYLENAMEBYROLETEXT21"/>
              <w:framePr w:w="9518" w:wrap="notBeside" w:vAnchor="text" w:hAnchor="text" w:xAlign="center" w:y="1"/>
              <w:shd w:val="clear" w:color="auto" w:fill="auto"/>
              <w:spacing w:after="0" w:line="310" w:lineRule="exact"/>
              <w:ind w:right="71" w:firstLine="142"/>
              <w:jc w:val="both"/>
            </w:pPr>
            <w:r>
              <w:rPr>
                <w:rStyle w:val="MSGENFONTSTYLENAMETEMPLATEROLENUMBERMSGENFONTSTYLENAMEBYROLETEXT20"/>
                <w:color w:val="000000"/>
              </w:rPr>
              <w:t>Участники</w:t>
            </w:r>
          </w:p>
          <w:p w:rsidR="00317CC2" w:rsidRDefault="00317CC2" w:rsidP="009616A9">
            <w:pPr>
              <w:pStyle w:val="MSGENFONTSTYLENAMETEMPLATEROLENUMBERMSGENFONTSTYLENAMEBYROLETEXT21"/>
              <w:framePr w:w="9518" w:wrap="notBeside" w:vAnchor="text" w:hAnchor="text" w:xAlign="center" w:y="1"/>
              <w:shd w:val="clear" w:color="auto" w:fill="auto"/>
              <w:spacing w:after="0" w:line="310" w:lineRule="exact"/>
              <w:ind w:right="71" w:firstLine="142"/>
              <w:jc w:val="both"/>
            </w:pPr>
            <w:r>
              <w:rPr>
                <w:rStyle w:val="MSGENFONTSTYLENAMETEMPLATEROLENUMBERMSGENFONTSTYLENAMEBYROLETEXT20"/>
                <w:color w:val="000000"/>
              </w:rPr>
              <w:t>программы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17CC2" w:rsidRDefault="00317CC2" w:rsidP="009616A9">
            <w:pPr>
              <w:pStyle w:val="MSGENFONTSTYLENAMETEMPLATEROLENUMBERMSGENFONTSTYLENAMEBYROLETEXT21"/>
              <w:framePr w:w="9518" w:wrap="notBeside" w:vAnchor="text" w:hAnchor="text" w:xAlign="center" w:y="1"/>
              <w:shd w:val="clear" w:color="auto" w:fill="auto"/>
              <w:tabs>
                <w:tab w:val="left" w:pos="1799"/>
                <w:tab w:val="left" w:pos="3446"/>
                <w:tab w:val="left" w:pos="5932"/>
              </w:tabs>
              <w:spacing w:after="0"/>
              <w:ind w:left="212" w:right="162" w:firstLine="0"/>
              <w:jc w:val="both"/>
            </w:pPr>
            <w:r>
              <w:rPr>
                <w:rStyle w:val="MSGENFONTSTYLENAMETEMPLATEROLENUMBERMSGENFONTSTYLENAMEBYROLETEXT20"/>
                <w:color w:val="000000"/>
              </w:rPr>
              <w:t>Органы</w:t>
            </w:r>
            <w:r>
              <w:rPr>
                <w:rStyle w:val="MSGENFONTSTYLENAMETEMPLATEROLENUMBERMSGENFONTSTYLENAMEBYROLETEXT20"/>
                <w:color w:val="000000"/>
              </w:rPr>
              <w:tab/>
              <w:t>местного</w:t>
            </w:r>
            <w:r>
              <w:rPr>
                <w:rStyle w:val="MSGENFONTSTYLENAMETEMPLATEROLENUMBERMSGENFONTSTYLENAMEBYROLETEXT20"/>
                <w:color w:val="000000"/>
              </w:rPr>
              <w:tab/>
              <w:t>самоуправления</w:t>
            </w:r>
            <w:r>
              <w:rPr>
                <w:rStyle w:val="MSGENFONTSTYLENAMETEMPLATEROLENUMBERMSGENFONTSTYLENAMEBYROLETEXT20"/>
                <w:color w:val="000000"/>
              </w:rPr>
              <w:tab/>
              <w:t>посел</w:t>
            </w:r>
            <w:r>
              <w:rPr>
                <w:rStyle w:val="MSGENFONTSTYLENAMETEMPLATEROLENUMBERMSGENFONTSTYLENAMEBYROLETEXT20"/>
                <w:color w:val="000000"/>
              </w:rPr>
              <w:t>е</w:t>
            </w:r>
            <w:r>
              <w:rPr>
                <w:rStyle w:val="MSGENFONTSTYLENAMETEMPLATEROLENUMBERMSGENFONTSTYLENAMEBYROLETEXT20"/>
                <w:color w:val="000000"/>
              </w:rPr>
              <w:t>ний,</w:t>
            </w:r>
            <w:r w:rsidR="009616A9">
              <w:t xml:space="preserve"> </w:t>
            </w:r>
            <w:r>
              <w:rPr>
                <w:rStyle w:val="MSGENFONTSTYLENAMETEMPLATEROLENUMBERMSGENFONTSTYLENAMEBYROLETEXT20"/>
                <w:color w:val="000000"/>
              </w:rPr>
              <w:t>учреждения и организации различных форм со</w:t>
            </w:r>
            <w:r>
              <w:rPr>
                <w:rStyle w:val="MSGENFONTSTYLENAMETEMPLATEROLENUMBERMSGENFONTSTYLENAMEBYROLETEXT20"/>
                <w:color w:val="000000"/>
              </w:rPr>
              <w:t>б</w:t>
            </w:r>
            <w:r>
              <w:rPr>
                <w:rStyle w:val="MSGENFONTSTYLENAMETEMPLATEROLENUMBERMSGENFONTSTYLENAMEBYROLETEXT20"/>
                <w:color w:val="000000"/>
              </w:rPr>
              <w:t>ственности, общественные организации и объединения, население Поспелихинского района.</w:t>
            </w:r>
          </w:p>
        </w:tc>
      </w:tr>
      <w:tr w:rsidR="00317CC2" w:rsidTr="009616A9">
        <w:trPr>
          <w:trHeight w:hRule="exact" w:val="2611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17CC2" w:rsidRDefault="00317CC2" w:rsidP="00703813">
            <w:pPr>
              <w:pStyle w:val="MSGENFONTSTYLENAMETEMPLATEROLENUMBERMSGENFONTSTYLENAMEBYROLETEXT21"/>
              <w:framePr w:w="9518" w:wrap="notBeside" w:vAnchor="text" w:hAnchor="text" w:xAlign="center" w:y="1"/>
              <w:shd w:val="clear" w:color="auto" w:fill="auto"/>
              <w:spacing w:after="0" w:line="310" w:lineRule="exact"/>
              <w:ind w:left="142" w:right="71" w:firstLine="0"/>
              <w:jc w:val="both"/>
            </w:pPr>
            <w:r>
              <w:rPr>
                <w:rStyle w:val="MSGENFONTSTYLENAMETEMPLATEROLENUMBERMSGENFONTSTYLENAMEBYROLETEXT20"/>
                <w:color w:val="000000"/>
              </w:rPr>
              <w:t>Цели програ</w:t>
            </w:r>
            <w:r>
              <w:rPr>
                <w:rStyle w:val="MSGENFONTSTYLENAMETEMPLATEROLENUMBERMSGENFONTSTYLENAMEBYROLETEXT20"/>
                <w:color w:val="000000"/>
              </w:rPr>
              <w:t>м</w:t>
            </w:r>
            <w:r>
              <w:rPr>
                <w:rStyle w:val="MSGENFONTSTYLENAMETEMPLATEROLENUMBERMSGENFONTSTYLENAMEBYROLETEXT20"/>
                <w:color w:val="000000"/>
              </w:rPr>
              <w:t>мы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17CC2" w:rsidRDefault="00317CC2" w:rsidP="009616A9">
            <w:pPr>
              <w:pStyle w:val="MSGENFONTSTYLENAMETEMPLATEROLENUMBERMSGENFONTSTYLENAMEBYROLETEXT21"/>
              <w:framePr w:w="9518" w:wrap="notBeside" w:vAnchor="text" w:hAnchor="text" w:xAlign="center" w:y="1"/>
              <w:shd w:val="clear" w:color="auto" w:fill="auto"/>
              <w:tabs>
                <w:tab w:val="left" w:pos="2189"/>
                <w:tab w:val="left" w:pos="3826"/>
                <w:tab w:val="left" w:pos="5558"/>
              </w:tabs>
              <w:spacing w:after="0"/>
              <w:ind w:left="212" w:right="162" w:firstLine="0"/>
              <w:jc w:val="both"/>
            </w:pPr>
            <w:r>
              <w:rPr>
                <w:rStyle w:val="MSGENFONTSTYLENAMETEMPLATEROLENUMBERMSGENFONTSTYLENAMEBYROLETEXT20"/>
                <w:color w:val="000000"/>
              </w:rPr>
              <w:t>Предотвращение и снижение риска возникновения чре</w:t>
            </w:r>
            <w:r>
              <w:rPr>
                <w:rStyle w:val="MSGENFONTSTYLENAMETEMPLATEROLENUMBERMSGENFONTSTYLENAMEBYROLETEXT20"/>
                <w:color w:val="000000"/>
              </w:rPr>
              <w:t>з</w:t>
            </w:r>
            <w:r>
              <w:rPr>
                <w:rStyle w:val="MSGENFONTSTYLENAMETEMPLATEROLENUMBERMSGENFONTSTYLENAMEBYROLETEXT20"/>
                <w:color w:val="000000"/>
              </w:rPr>
              <w:t>вычайных</w:t>
            </w:r>
            <w:r>
              <w:rPr>
                <w:rStyle w:val="MSGENFONTSTYLENAMETEMPLATEROLENUMBERMSGENFONTSTYLENAMEBYROLETEXT20"/>
                <w:color w:val="000000"/>
              </w:rPr>
              <w:tab/>
              <w:t>ситуаций,</w:t>
            </w:r>
            <w:r>
              <w:rPr>
                <w:rStyle w:val="MSGENFONTSTYLENAMETEMPLATEROLENUMBERMSGENFONTSTYLENAMEBYROLETEXT20"/>
                <w:color w:val="000000"/>
              </w:rPr>
              <w:tab/>
              <w:t>а также</w:t>
            </w:r>
            <w:r>
              <w:rPr>
                <w:rStyle w:val="MSGENFONTSTYLENAMETEMPLATEROLENUMBERMSGENFONTSTYLENAMEBYROLETEXT20"/>
                <w:color w:val="000000"/>
              </w:rPr>
              <w:tab/>
              <w:t>минимиз</w:t>
            </w:r>
            <w:r>
              <w:rPr>
                <w:rStyle w:val="MSGENFONTSTYLENAMETEMPLATEROLENUMBERMSGENFONTSTYLENAMEBYROLETEXT20"/>
                <w:color w:val="000000"/>
              </w:rPr>
              <w:t>а</w:t>
            </w:r>
            <w:r>
              <w:rPr>
                <w:rStyle w:val="MSGENFONTSTYLENAMETEMPLATEROLENUMBERMSGENFONTSTYLENAMEBYROLETEXT20"/>
                <w:color w:val="000000"/>
              </w:rPr>
              <w:t>ция</w:t>
            </w:r>
            <w:r w:rsidR="009616A9">
              <w:t xml:space="preserve"> </w:t>
            </w:r>
            <w:r>
              <w:rPr>
                <w:rStyle w:val="MSGENFONTSTYLENAMETEMPLATEROLENUMBERMSGENFONTSTYLENAMEBYROLETEXT20"/>
                <w:color w:val="000000"/>
              </w:rPr>
              <w:t>социального, экономического и экологического ущерба, наносимого населению, экономике и природной среде, от чрезвычайных ситуаций природного и техн</w:t>
            </w:r>
            <w:r>
              <w:rPr>
                <w:rStyle w:val="MSGENFONTSTYLENAMETEMPLATEROLENUMBERMSGENFONTSTYLENAMEBYROLETEXT20"/>
                <w:color w:val="000000"/>
              </w:rPr>
              <w:t>о</w:t>
            </w:r>
            <w:r>
              <w:rPr>
                <w:rStyle w:val="MSGENFONTSTYLENAMETEMPLATEROLENUMBERMSGENFONTSTYLENAMEBYROLETEXT20"/>
                <w:color w:val="000000"/>
              </w:rPr>
              <w:t>генного характера, пожаров и происшествий на водных объектах муниципального образования Поспелихинский район Алтайского края.</w:t>
            </w:r>
          </w:p>
        </w:tc>
      </w:tr>
      <w:tr w:rsidR="00317CC2" w:rsidTr="009616A9">
        <w:trPr>
          <w:trHeight w:hRule="exact" w:val="1939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17CC2" w:rsidRDefault="00317CC2" w:rsidP="009616A9">
            <w:pPr>
              <w:pStyle w:val="MSGENFONTSTYLENAMETEMPLATEROLENUMBERMSGENFONTSTYLENAMEBYROLETEXT21"/>
              <w:framePr w:w="9518" w:wrap="notBeside" w:vAnchor="text" w:hAnchor="text" w:xAlign="center" w:y="1"/>
              <w:shd w:val="clear" w:color="auto" w:fill="auto"/>
              <w:spacing w:after="0" w:line="310" w:lineRule="exact"/>
              <w:ind w:right="71" w:firstLine="142"/>
              <w:jc w:val="both"/>
            </w:pPr>
            <w:r>
              <w:rPr>
                <w:rStyle w:val="MSGENFONTSTYLENAMETEMPLATEROLENUMBERMSGENFONTSTYLENAMEBYROLETEXT20"/>
                <w:color w:val="000000"/>
              </w:rPr>
              <w:t>Задачи</w:t>
            </w:r>
          </w:p>
          <w:p w:rsidR="00317CC2" w:rsidRDefault="00317CC2" w:rsidP="009616A9">
            <w:pPr>
              <w:pStyle w:val="MSGENFONTSTYLENAMETEMPLATEROLENUMBERMSGENFONTSTYLENAMEBYROLETEXT21"/>
              <w:framePr w:w="9518" w:wrap="notBeside" w:vAnchor="text" w:hAnchor="text" w:xAlign="center" w:y="1"/>
              <w:shd w:val="clear" w:color="auto" w:fill="auto"/>
              <w:spacing w:after="0" w:line="310" w:lineRule="exact"/>
              <w:ind w:right="71" w:firstLine="142"/>
              <w:jc w:val="both"/>
            </w:pPr>
            <w:r>
              <w:rPr>
                <w:rStyle w:val="MSGENFONTSTYLENAMETEMPLATEROLENUMBERMSGENFONTSTYLENAMEBYROLETEXT20"/>
                <w:color w:val="000000"/>
              </w:rPr>
              <w:t>программы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17CC2" w:rsidRDefault="00317CC2" w:rsidP="009616A9">
            <w:pPr>
              <w:pStyle w:val="MSGENFONTSTYLENAMETEMPLATEROLENUMBERMSGENFONTSTYLENAMEBYROLETEXT21"/>
              <w:framePr w:w="9518" w:wrap="notBeside" w:vAnchor="text" w:hAnchor="text" w:xAlign="center" w:y="1"/>
              <w:numPr>
                <w:ilvl w:val="0"/>
                <w:numId w:val="11"/>
              </w:numPr>
              <w:shd w:val="clear" w:color="auto" w:fill="auto"/>
              <w:tabs>
                <w:tab w:val="left" w:pos="581"/>
              </w:tabs>
              <w:spacing w:after="0"/>
              <w:ind w:left="212" w:right="162" w:firstLine="0"/>
              <w:jc w:val="both"/>
            </w:pPr>
            <w:r>
              <w:rPr>
                <w:rStyle w:val="MSGENFONTSTYLENAMETEMPLATEROLENUMBERMSGENFONTSTYLENAMEBYROLETEXT20"/>
                <w:color w:val="000000"/>
              </w:rPr>
              <w:t>Защита населения и территории Поспелихинского района от ЧС.</w:t>
            </w:r>
          </w:p>
          <w:p w:rsidR="00317CC2" w:rsidRDefault="00317CC2" w:rsidP="009616A9">
            <w:pPr>
              <w:pStyle w:val="MSGENFONTSTYLENAMETEMPLATEROLENUMBERMSGENFONTSTYLENAMEBYROLETEXT21"/>
              <w:framePr w:w="9518" w:wrap="notBeside" w:vAnchor="text" w:hAnchor="text" w:xAlign="center" w:y="1"/>
              <w:numPr>
                <w:ilvl w:val="0"/>
                <w:numId w:val="11"/>
              </w:numPr>
              <w:shd w:val="clear" w:color="auto" w:fill="auto"/>
              <w:tabs>
                <w:tab w:val="left" w:pos="624"/>
              </w:tabs>
              <w:spacing w:after="0"/>
              <w:ind w:left="212" w:right="162" w:firstLine="0"/>
              <w:jc w:val="both"/>
            </w:pPr>
            <w:r>
              <w:rPr>
                <w:rStyle w:val="MSGENFONTSTYLENAMETEMPLATEROLENUMBERMSGENFONTSTYLENAMEBYROLETEXT20"/>
                <w:color w:val="000000"/>
              </w:rPr>
              <w:t>Обеспечение пожарной безопасности на территории Поспелихинского района.</w:t>
            </w:r>
          </w:p>
          <w:p w:rsidR="00317CC2" w:rsidRDefault="00317CC2" w:rsidP="009616A9">
            <w:pPr>
              <w:pStyle w:val="MSGENFONTSTYLENAMETEMPLATEROLENUMBERMSGENFONTSTYLENAMEBYROLETEXT21"/>
              <w:framePr w:w="9518" w:wrap="notBeside" w:vAnchor="text" w:hAnchor="text" w:xAlign="center" w:y="1"/>
              <w:numPr>
                <w:ilvl w:val="0"/>
                <w:numId w:val="11"/>
              </w:numPr>
              <w:shd w:val="clear" w:color="auto" w:fill="auto"/>
              <w:tabs>
                <w:tab w:val="left" w:pos="571"/>
              </w:tabs>
              <w:spacing w:after="0"/>
              <w:ind w:left="212" w:right="162" w:firstLine="0"/>
              <w:jc w:val="both"/>
            </w:pPr>
            <w:r>
              <w:rPr>
                <w:rStyle w:val="MSGENFONTSTYLENAMETEMPLATEROLENUMBERMSGENFONTSTYLENAMEBYROLETEXT20"/>
                <w:color w:val="000000"/>
              </w:rPr>
              <w:t>Обеспечение безопасности людей на водных объектах Поспелихинского района.</w:t>
            </w:r>
          </w:p>
        </w:tc>
      </w:tr>
      <w:tr w:rsidR="00317CC2" w:rsidTr="009616A9">
        <w:trPr>
          <w:trHeight w:hRule="exact" w:val="1949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17CC2" w:rsidRDefault="00317CC2" w:rsidP="009616A9">
            <w:pPr>
              <w:pStyle w:val="MSGENFONTSTYLENAMETEMPLATEROLENUMBERMSGENFONTSTYLENAMEBYROLETEXT21"/>
              <w:framePr w:w="9518" w:wrap="notBeside" w:vAnchor="text" w:hAnchor="text" w:xAlign="center" w:y="1"/>
              <w:shd w:val="clear" w:color="auto" w:fill="auto"/>
              <w:spacing w:after="0"/>
              <w:ind w:right="71" w:firstLine="142"/>
              <w:jc w:val="both"/>
            </w:pPr>
            <w:r>
              <w:rPr>
                <w:rStyle w:val="MSGENFONTSTYLENAMETEMPLATEROLENUMBERMSGENFONTSTYLENAMEBYROLETEXT20"/>
                <w:color w:val="000000"/>
              </w:rPr>
              <w:t>Индикаторы и</w:t>
            </w:r>
          </w:p>
          <w:p w:rsidR="00317CC2" w:rsidRDefault="00317CC2" w:rsidP="009616A9">
            <w:pPr>
              <w:pStyle w:val="MSGENFONTSTYLENAMETEMPLATEROLENUMBERMSGENFONTSTYLENAMEBYROLETEXT21"/>
              <w:framePr w:w="9518" w:wrap="notBeside" w:vAnchor="text" w:hAnchor="text" w:xAlign="center" w:y="1"/>
              <w:shd w:val="clear" w:color="auto" w:fill="auto"/>
              <w:spacing w:after="0"/>
              <w:ind w:right="71" w:firstLine="142"/>
              <w:jc w:val="both"/>
            </w:pPr>
            <w:r>
              <w:rPr>
                <w:rStyle w:val="MSGENFONTSTYLENAMETEMPLATEROLENUMBERMSGENFONTSTYLENAMEBYROLETEXT20"/>
                <w:color w:val="000000"/>
              </w:rPr>
              <w:t>показатели</w:t>
            </w:r>
          </w:p>
          <w:p w:rsidR="00317CC2" w:rsidRDefault="00317CC2" w:rsidP="009616A9">
            <w:pPr>
              <w:pStyle w:val="MSGENFONTSTYLENAMETEMPLATEROLENUMBERMSGENFONTSTYLENAMEBYROLETEXT21"/>
              <w:framePr w:w="9518" w:wrap="notBeside" w:vAnchor="text" w:hAnchor="text" w:xAlign="center" w:y="1"/>
              <w:shd w:val="clear" w:color="auto" w:fill="auto"/>
              <w:spacing w:after="0"/>
              <w:ind w:right="71" w:firstLine="142"/>
              <w:jc w:val="both"/>
            </w:pPr>
            <w:r>
              <w:rPr>
                <w:rStyle w:val="MSGENFONTSTYLENAMETEMPLATEROLENUMBERMSGENFONTSTYLENAMEBYROLETEXT20"/>
                <w:color w:val="000000"/>
              </w:rPr>
              <w:t>программы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CC2" w:rsidRDefault="00317CC2" w:rsidP="009616A9">
            <w:pPr>
              <w:pStyle w:val="MSGENFONTSTYLENAMETEMPLATEROLENUMBERMSGENFONTSTYLENAMEBYROLETEXT21"/>
              <w:framePr w:w="9518" w:wrap="notBeside" w:vAnchor="text" w:hAnchor="text" w:xAlign="center" w:y="1"/>
              <w:numPr>
                <w:ilvl w:val="0"/>
                <w:numId w:val="12"/>
              </w:numPr>
              <w:shd w:val="clear" w:color="auto" w:fill="auto"/>
              <w:tabs>
                <w:tab w:val="left" w:pos="562"/>
              </w:tabs>
              <w:spacing w:after="0"/>
              <w:ind w:left="212" w:right="162" w:firstLine="0"/>
              <w:jc w:val="both"/>
            </w:pPr>
            <w:r>
              <w:rPr>
                <w:rStyle w:val="MSGENFONTSTYLENAMETEMPLATEROLENUMBERMSGENFONTSTYLENAMEBYROLETEXT20"/>
                <w:color w:val="000000"/>
              </w:rPr>
              <w:t>Количество чрезвычайных ситуаций (по отношению к уровню 2020 года);</w:t>
            </w:r>
          </w:p>
          <w:p w:rsidR="00317CC2" w:rsidRDefault="00317CC2" w:rsidP="009616A9">
            <w:pPr>
              <w:pStyle w:val="MSGENFONTSTYLENAMETEMPLATEROLENUMBERMSGENFONTSTYLENAMEBYROLETEXT21"/>
              <w:framePr w:w="9518" w:wrap="notBeside" w:vAnchor="text" w:hAnchor="text" w:xAlign="center" w:y="1"/>
              <w:numPr>
                <w:ilvl w:val="0"/>
                <w:numId w:val="12"/>
              </w:numPr>
              <w:shd w:val="clear" w:color="auto" w:fill="auto"/>
              <w:tabs>
                <w:tab w:val="left" w:pos="682"/>
              </w:tabs>
              <w:spacing w:after="0"/>
              <w:ind w:left="212" w:right="162" w:firstLine="0"/>
              <w:jc w:val="both"/>
            </w:pPr>
            <w:r>
              <w:rPr>
                <w:rStyle w:val="MSGENFONTSTYLENAMETEMPLATEROLENUMBERMSGENFONTSTYLENAMEBYROLETEXT20"/>
                <w:color w:val="000000"/>
              </w:rPr>
              <w:t>Снижение количества пожаров (по отношению к уровню 2020 года);</w:t>
            </w:r>
          </w:p>
          <w:p w:rsidR="00317CC2" w:rsidRDefault="00317CC2" w:rsidP="009616A9">
            <w:pPr>
              <w:pStyle w:val="MSGENFONTSTYLENAMETEMPLATEROLENUMBERMSGENFONTSTYLENAMEBYROLETEXT21"/>
              <w:framePr w:w="9518" w:wrap="notBeside" w:vAnchor="text" w:hAnchor="text" w:xAlign="center" w:y="1"/>
              <w:numPr>
                <w:ilvl w:val="0"/>
                <w:numId w:val="12"/>
              </w:numPr>
              <w:shd w:val="clear" w:color="auto" w:fill="auto"/>
              <w:tabs>
                <w:tab w:val="left" w:pos="720"/>
              </w:tabs>
              <w:spacing w:after="0"/>
              <w:ind w:left="212" w:right="162" w:firstLine="0"/>
              <w:jc w:val="both"/>
            </w:pPr>
            <w:r>
              <w:rPr>
                <w:rStyle w:val="MSGENFONTSTYLENAMETEMPLATEROLENUMBERMSGENFONTSTYLENAMEBYROLETEXT20"/>
                <w:color w:val="000000"/>
              </w:rPr>
              <w:t>Снижение количества происшествий на водных об</w:t>
            </w:r>
            <w:r>
              <w:rPr>
                <w:rStyle w:val="MSGENFONTSTYLENAMETEMPLATEROLENUMBERMSGENFONTSTYLENAMEBYROLETEXT20"/>
                <w:color w:val="000000"/>
              </w:rPr>
              <w:t>ъ</w:t>
            </w:r>
            <w:r>
              <w:rPr>
                <w:rStyle w:val="MSGENFONTSTYLENAMETEMPLATEROLENUMBERMSGENFONTSTYLENAMEBYROLETEXT20"/>
                <w:color w:val="000000"/>
              </w:rPr>
              <w:t>ектах (по отношению к уровню 2020 года).</w:t>
            </w:r>
          </w:p>
        </w:tc>
      </w:tr>
    </w:tbl>
    <w:p w:rsidR="00317CC2" w:rsidRDefault="00317CC2" w:rsidP="00317CC2">
      <w:pPr>
        <w:framePr w:w="9518" w:wrap="notBeside" w:vAnchor="text" w:hAnchor="text" w:xAlign="center" w:y="1"/>
        <w:rPr>
          <w:sz w:val="2"/>
          <w:szCs w:val="2"/>
        </w:rPr>
      </w:pPr>
    </w:p>
    <w:p w:rsidR="00317CC2" w:rsidRDefault="00317CC2" w:rsidP="00317CC2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3"/>
        <w:gridCol w:w="7330"/>
      </w:tblGrid>
      <w:tr w:rsidR="00317CC2" w:rsidTr="009616A9">
        <w:trPr>
          <w:trHeight w:hRule="exact" w:val="984"/>
          <w:jc w:val="center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17CC2" w:rsidRPr="00B7587E" w:rsidRDefault="00317CC2" w:rsidP="009616A9">
            <w:pPr>
              <w:pStyle w:val="MSGENFONTSTYLENAMETEMPLATEROLENUMBERMSGENFONTSTYLENAMEBYROLETEXT21"/>
              <w:framePr w:w="9533" w:h="14363" w:hRule="exact" w:wrap="notBeside" w:vAnchor="text" w:hAnchor="page" w:x="1592" w:y="840"/>
              <w:shd w:val="clear" w:color="auto" w:fill="auto"/>
              <w:spacing w:after="0"/>
              <w:ind w:left="142" w:right="76" w:firstLine="0"/>
              <w:jc w:val="both"/>
            </w:pP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lastRenderedPageBreak/>
              <w:t>Сроки и этапы</w:t>
            </w:r>
          </w:p>
          <w:p w:rsidR="00317CC2" w:rsidRPr="00B7587E" w:rsidRDefault="00317CC2" w:rsidP="009616A9">
            <w:pPr>
              <w:pStyle w:val="MSGENFONTSTYLENAMETEMPLATEROLENUMBERMSGENFONTSTYLENAMEBYROLETEXT21"/>
              <w:framePr w:w="9533" w:h="14363" w:hRule="exact" w:wrap="notBeside" w:vAnchor="text" w:hAnchor="page" w:x="1592" w:y="840"/>
              <w:shd w:val="clear" w:color="auto" w:fill="auto"/>
              <w:spacing w:after="0"/>
              <w:ind w:left="142" w:right="76" w:firstLine="0"/>
              <w:jc w:val="both"/>
            </w:pP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>реализации</w:t>
            </w:r>
          </w:p>
          <w:p w:rsidR="00317CC2" w:rsidRPr="00B7587E" w:rsidRDefault="00317CC2" w:rsidP="009616A9">
            <w:pPr>
              <w:pStyle w:val="MSGENFONTSTYLENAMETEMPLATEROLENUMBERMSGENFONTSTYLENAMEBYROLETEXT21"/>
              <w:framePr w:w="9533" w:h="14363" w:hRule="exact" w:wrap="notBeside" w:vAnchor="text" w:hAnchor="page" w:x="1592" w:y="840"/>
              <w:shd w:val="clear" w:color="auto" w:fill="auto"/>
              <w:spacing w:after="0"/>
              <w:ind w:left="142" w:right="76" w:firstLine="0"/>
              <w:jc w:val="both"/>
            </w:pP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>программы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17CC2" w:rsidRPr="00B7587E" w:rsidRDefault="00317CC2" w:rsidP="009616A9">
            <w:pPr>
              <w:pStyle w:val="MSGENFONTSTYLENAMETEMPLATEROLENUMBERMSGENFONTSTYLENAMEBYROLETEXT21"/>
              <w:framePr w:w="9533" w:h="14363" w:hRule="exact" w:wrap="notBeside" w:vAnchor="text" w:hAnchor="page" w:x="1592" w:y="840"/>
              <w:shd w:val="clear" w:color="auto" w:fill="auto"/>
              <w:spacing w:after="0" w:line="288" w:lineRule="exact"/>
              <w:ind w:firstLine="340"/>
              <w:jc w:val="left"/>
            </w:pP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>2021 - 2024 годы (без деления на этапы).</w:t>
            </w:r>
          </w:p>
        </w:tc>
      </w:tr>
      <w:tr w:rsidR="00317CC2" w:rsidTr="009616A9">
        <w:trPr>
          <w:trHeight w:hRule="exact" w:val="5549"/>
          <w:jc w:val="center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17CC2" w:rsidRPr="00B7587E" w:rsidRDefault="00317CC2" w:rsidP="009616A9">
            <w:pPr>
              <w:pStyle w:val="MSGENFONTSTYLENAMETEMPLATEROLENUMBERMSGENFONTSTYLENAMEBYROLETEXT21"/>
              <w:framePr w:w="9533" w:h="14363" w:hRule="exact" w:wrap="notBeside" w:vAnchor="text" w:hAnchor="page" w:x="1592" w:y="840"/>
              <w:shd w:val="clear" w:color="auto" w:fill="auto"/>
              <w:tabs>
                <w:tab w:val="left" w:pos="1896"/>
              </w:tabs>
              <w:spacing w:after="0"/>
              <w:ind w:left="142" w:right="76" w:firstLine="0"/>
              <w:jc w:val="both"/>
            </w:pP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>Объемы</w:t>
            </w: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ab/>
              <w:t>и</w:t>
            </w:r>
          </w:p>
          <w:p w:rsidR="00317CC2" w:rsidRPr="00B7587E" w:rsidRDefault="00317CC2" w:rsidP="009616A9">
            <w:pPr>
              <w:pStyle w:val="MSGENFONTSTYLENAMETEMPLATEROLENUMBERMSGENFONTSTYLENAMEBYROLETEXT21"/>
              <w:framePr w:w="9533" w:h="14363" w:hRule="exact" w:wrap="notBeside" w:vAnchor="text" w:hAnchor="page" w:x="1592" w:y="840"/>
              <w:shd w:val="clear" w:color="auto" w:fill="auto"/>
              <w:spacing w:after="0"/>
              <w:ind w:left="142" w:right="76" w:firstLine="0"/>
              <w:jc w:val="both"/>
            </w:pP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>источники ф</w:t>
            </w: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>и</w:t>
            </w: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>нансирования программы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616A9" w:rsidRPr="00B7587E" w:rsidRDefault="009616A9" w:rsidP="009616A9">
            <w:pPr>
              <w:pStyle w:val="MSGENFONTSTYLENAMETEMPLATEROLENUMBERMSGENFONTSTYLENAMEBYROLETEXT21"/>
              <w:framePr w:w="9533" w:h="14363" w:hRule="exact" w:wrap="notBeside" w:vAnchor="text" w:hAnchor="page" w:x="1592" w:y="840"/>
              <w:shd w:val="clear" w:color="auto" w:fill="auto"/>
              <w:spacing w:after="0"/>
              <w:ind w:left="207" w:right="177" w:firstLine="340"/>
              <w:jc w:val="both"/>
            </w:pP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 xml:space="preserve">Общий объем финансирования Программы за счет средств районного бюджета составляет </w:t>
            </w:r>
            <w:r>
              <w:rPr>
                <w:rStyle w:val="MSGENFONTSTYLENAMETEMPLATEROLENUMBERMSGENFONTSTYLENAMEBYROLETEXT2MSGENFONTSTYLEMODIFERSIZE13"/>
                <w:color w:val="000000"/>
                <w:sz w:val="28"/>
              </w:rPr>
              <w:t>127,5</w:t>
            </w: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 xml:space="preserve"> тыс. ру</w:t>
            </w: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>б</w:t>
            </w: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>лей, в том числе:</w:t>
            </w:r>
          </w:p>
          <w:p w:rsidR="009616A9" w:rsidRPr="00B7587E" w:rsidRDefault="009616A9" w:rsidP="009616A9">
            <w:pPr>
              <w:pStyle w:val="MSGENFONTSTYLENAMETEMPLATEROLENUMBERMSGENFONTSTYLENAMEBYROLETEXT21"/>
              <w:framePr w:w="9533" w:h="14363" w:hRule="exact" w:wrap="notBeside" w:vAnchor="text" w:hAnchor="page" w:x="1592" w:y="840"/>
              <w:shd w:val="clear" w:color="auto" w:fill="auto"/>
              <w:spacing w:after="0"/>
              <w:ind w:left="207" w:right="177" w:firstLine="0"/>
              <w:jc w:val="both"/>
            </w:pPr>
            <w:proofErr w:type="gramStart"/>
            <w:r>
              <w:rPr>
                <w:rStyle w:val="MSGENFONTSTYLENAMETEMPLATEROLENUMBERMSGENFONTSTYLENAMEBYROLETEXT2MSGENFONTSTYLEMODIFERSIZE13"/>
                <w:color w:val="000000"/>
                <w:sz w:val="28"/>
              </w:rPr>
              <w:t>в 2021 году – 85,5 тыс. рублей; в 2022 году - 14 тыс. ру</w:t>
            </w:r>
            <w:r>
              <w:rPr>
                <w:rStyle w:val="MSGENFONTSTYLENAMETEMPLATEROLENUMBERMSGENFONTSTYLENAMEBYROLETEXT2MSGENFONTSTYLEMODIFERSIZE13"/>
                <w:color w:val="000000"/>
                <w:sz w:val="28"/>
              </w:rPr>
              <w:t>б</w:t>
            </w:r>
            <w:r>
              <w:rPr>
                <w:rStyle w:val="MSGENFONTSTYLENAMETEMPLATEROLENUMBERMSGENFONTSTYLENAMEBYROLETEXT2MSGENFONTSTYLEMODIFERSIZE13"/>
                <w:color w:val="000000"/>
                <w:sz w:val="28"/>
              </w:rPr>
              <w:t>лей; в 2023 году - 14</w:t>
            </w: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 xml:space="preserve"> тыс. рублей; в 2024 году</w:t>
            </w:r>
            <w:r>
              <w:rPr>
                <w:rStyle w:val="MSGENFONTSTYLENAMETEMPLATEROLENUMBERMSGENFONTSTYLENAMEBYROLETEXT2MSGENFONTSTYLEMODIFERSIZE13"/>
                <w:color w:val="000000"/>
                <w:sz w:val="28"/>
              </w:rPr>
              <w:t xml:space="preserve"> - 14</w:t>
            </w: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 xml:space="preserve"> тыс. рублей.</w:t>
            </w:r>
            <w:proofErr w:type="gramEnd"/>
          </w:p>
          <w:p w:rsidR="009616A9" w:rsidRPr="00B7587E" w:rsidRDefault="009616A9" w:rsidP="009616A9">
            <w:pPr>
              <w:pStyle w:val="MSGENFONTSTYLENAMETEMPLATEROLENUMBERMSGENFONTSTYLENAMEBYROLETEXT21"/>
              <w:framePr w:w="9533" w:h="14363" w:hRule="exact" w:wrap="notBeside" w:vAnchor="text" w:hAnchor="page" w:x="1592" w:y="840"/>
              <w:shd w:val="clear" w:color="auto" w:fill="auto"/>
              <w:tabs>
                <w:tab w:val="left" w:pos="1775"/>
                <w:tab w:val="left" w:pos="4214"/>
                <w:tab w:val="right" w:pos="7247"/>
              </w:tabs>
              <w:spacing w:after="0"/>
              <w:ind w:left="207" w:right="177" w:firstLine="340"/>
              <w:jc w:val="both"/>
            </w:pP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>Объемы</w:t>
            </w: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ab/>
              <w:t>финансирования</w:t>
            </w: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ab/>
              <w:t>подлежат</w:t>
            </w: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ab/>
            </w:r>
            <w:proofErr w:type="gramStart"/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>ежегодному</w:t>
            </w:r>
            <w:proofErr w:type="gramEnd"/>
          </w:p>
          <w:p w:rsidR="009616A9" w:rsidRPr="00B7587E" w:rsidRDefault="009616A9" w:rsidP="009616A9">
            <w:pPr>
              <w:pStyle w:val="MSGENFONTSTYLENAMETEMPLATEROLENUMBERMSGENFONTSTYLENAMEBYROLETEXT21"/>
              <w:framePr w:w="9533" w:h="14363" w:hRule="exact" w:wrap="notBeside" w:vAnchor="text" w:hAnchor="page" w:x="1592" w:y="840"/>
              <w:shd w:val="clear" w:color="auto" w:fill="auto"/>
              <w:spacing w:after="0"/>
              <w:ind w:left="207" w:right="177" w:firstLine="0"/>
              <w:jc w:val="both"/>
            </w:pP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>уточнению в соответствии с решением о районном бю</w:t>
            </w: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>д</w:t>
            </w: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>жете на очередной финансовый год и на плановый пер</w:t>
            </w: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>и</w:t>
            </w: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>од.</w:t>
            </w:r>
          </w:p>
          <w:p w:rsidR="009616A9" w:rsidRPr="00B7587E" w:rsidRDefault="009616A9" w:rsidP="009616A9">
            <w:pPr>
              <w:pStyle w:val="MSGENFONTSTYLENAMETEMPLATEROLENUMBERMSGENFONTSTYLENAMEBYROLETEXT21"/>
              <w:framePr w:w="9533" w:h="14363" w:hRule="exact" w:wrap="notBeside" w:vAnchor="text" w:hAnchor="page" w:x="1592" w:y="840"/>
              <w:shd w:val="clear" w:color="auto" w:fill="auto"/>
              <w:spacing w:after="0"/>
              <w:ind w:left="207" w:right="177" w:firstLine="340"/>
              <w:jc w:val="both"/>
            </w:pPr>
            <w:proofErr w:type="gramStart"/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>Объемы финансирования могут быть увеличены за счет привлечения субсидий из федерального и краевого бюджетов, выделяемых на финансирование мероприятий муниципальной программы.</w:t>
            </w:r>
            <w:proofErr w:type="gramEnd"/>
          </w:p>
          <w:p w:rsidR="00317CC2" w:rsidRPr="00B7587E" w:rsidRDefault="009616A9" w:rsidP="009616A9">
            <w:pPr>
              <w:pStyle w:val="MSGENFONTSTYLENAMETEMPLATEROLENUMBERMSGENFONTSTYLENAMEBYROLETEXT21"/>
              <w:framePr w:w="9533" w:h="14363" w:hRule="exact" w:wrap="notBeside" w:vAnchor="text" w:hAnchor="page" w:x="1592" w:y="840"/>
              <w:shd w:val="clear" w:color="auto" w:fill="auto"/>
              <w:spacing w:after="0"/>
              <w:ind w:left="207" w:right="177" w:firstLine="0"/>
              <w:jc w:val="both"/>
            </w:pP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>Финансирование Программы является расходным обяз</w:t>
            </w: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>а</w:t>
            </w: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>тельством Администрации Поспелихинского района А</w:t>
            </w: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>л</w:t>
            </w: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>тайского края</w:t>
            </w:r>
          </w:p>
        </w:tc>
      </w:tr>
      <w:tr w:rsidR="009616A9" w:rsidTr="009616A9">
        <w:trPr>
          <w:trHeight w:hRule="exact" w:val="2976"/>
          <w:jc w:val="center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616A9" w:rsidRPr="00B7587E" w:rsidRDefault="009616A9" w:rsidP="009616A9">
            <w:pPr>
              <w:pStyle w:val="MSGENFONTSTYLENAMETEMPLATEROLENUMBERMSGENFONTSTYLENAMEBYROLETEXT21"/>
              <w:framePr w:w="9533" w:h="14363" w:hRule="exact" w:wrap="notBeside" w:vAnchor="text" w:hAnchor="page" w:x="1592" w:y="840"/>
              <w:shd w:val="clear" w:color="auto" w:fill="auto"/>
              <w:tabs>
                <w:tab w:val="left" w:pos="1896"/>
              </w:tabs>
              <w:spacing w:after="0"/>
              <w:ind w:left="142" w:right="76" w:firstLine="0"/>
              <w:jc w:val="both"/>
              <w:rPr>
                <w:rStyle w:val="MSGENFONTSTYLENAMETEMPLATEROLENUMBERMSGENFONTSTYLENAMEBYROLETEXT2MSGENFONTSTYLEMODIFERSIZE13"/>
                <w:color w:val="000000"/>
                <w:sz w:val="28"/>
              </w:rPr>
            </w:pPr>
            <w:r>
              <w:rPr>
                <w:rStyle w:val="MSGENFONTSTYLENAMETEMPLATEROLENUMBERMSGENFONTSTYLENAMEBYROLETEXT2MSGENFONTSTYLEMODIFERSIZE13"/>
                <w:color w:val="000000"/>
                <w:sz w:val="28"/>
              </w:rPr>
              <w:t>Справочно: объем налог</w:t>
            </w:r>
            <w:r>
              <w:rPr>
                <w:rStyle w:val="MSGENFONTSTYLENAMETEMPLATEROLENUMBERMSGENFONTSTYLENAMEBYROLETEXT2MSGENFONTSTYLEMODIFERSIZE13"/>
                <w:color w:val="000000"/>
                <w:sz w:val="28"/>
              </w:rPr>
              <w:t>о</w:t>
            </w:r>
            <w:r>
              <w:rPr>
                <w:rStyle w:val="MSGENFONTSTYLENAMETEMPLATEROLENUMBERMSGENFONTSTYLENAMEBYROLETEXT2MSGENFONTSTYLEMODIFERSIZE13"/>
                <w:color w:val="000000"/>
                <w:sz w:val="28"/>
              </w:rPr>
              <w:t>вых расходов Поспелихи</w:t>
            </w:r>
            <w:r>
              <w:rPr>
                <w:rStyle w:val="MSGENFONTSTYLENAMETEMPLATEROLENUMBERMSGENFONTSTYLENAMEBYROLETEXT2MSGENFONTSTYLEMODIFERSIZE13"/>
                <w:color w:val="000000"/>
                <w:sz w:val="28"/>
              </w:rPr>
              <w:t>н</w:t>
            </w:r>
            <w:r>
              <w:rPr>
                <w:rStyle w:val="MSGENFONTSTYLENAMETEMPLATEROLENUMBERMSGENFONTSTYLENAMEBYROLETEXT2MSGENFONTSTYLEMODIFERSIZE13"/>
                <w:color w:val="000000"/>
                <w:sz w:val="28"/>
              </w:rPr>
              <w:t>ского района в рамках реализ</w:t>
            </w:r>
            <w:r>
              <w:rPr>
                <w:rStyle w:val="MSGENFONTSTYLENAMETEMPLATEROLENUMBERMSGENFONTSTYLENAMEBYROLETEXT2MSGENFONTSTYLEMODIFERSIZE13"/>
                <w:color w:val="000000"/>
                <w:sz w:val="28"/>
              </w:rPr>
              <w:t>а</w:t>
            </w:r>
            <w:r>
              <w:rPr>
                <w:rStyle w:val="MSGENFONTSTYLENAMETEMPLATEROLENUMBERMSGENFONTSTYLENAMEBYROLETEXT2MSGENFONTSTYLEMODIFERSIZE13"/>
                <w:color w:val="000000"/>
                <w:sz w:val="28"/>
              </w:rPr>
              <w:t>ции муниц</w:t>
            </w:r>
            <w:r>
              <w:rPr>
                <w:rStyle w:val="MSGENFONTSTYLENAMETEMPLATEROLENUMBERMSGENFONTSTYLENAMEBYROLETEXT2MSGENFONTSTYLEMODIFERSIZE13"/>
                <w:color w:val="000000"/>
                <w:sz w:val="28"/>
              </w:rPr>
              <w:t>и</w:t>
            </w:r>
            <w:r>
              <w:rPr>
                <w:rStyle w:val="MSGENFONTSTYLENAMETEMPLATEROLENUMBERMSGENFONTSTYLENAMEBYROLETEXT2MSGENFONTSTYLEMODIFERSIZE13"/>
                <w:color w:val="000000"/>
                <w:sz w:val="28"/>
              </w:rPr>
              <w:t>пальной пр</w:t>
            </w:r>
            <w:r>
              <w:rPr>
                <w:rStyle w:val="MSGENFONTSTYLENAMETEMPLATEROLENUMBERMSGENFONTSTYLENAMEBYROLETEXT2MSGENFONTSTYLEMODIFERSIZE13"/>
                <w:color w:val="000000"/>
                <w:sz w:val="28"/>
              </w:rPr>
              <w:t>о</w:t>
            </w:r>
            <w:r>
              <w:rPr>
                <w:rStyle w:val="MSGENFONTSTYLENAMETEMPLATEROLENUMBERMSGENFONTSTYLENAMEBYROLETEXT2MSGENFONTSTYLEMODIFERSIZE13"/>
                <w:color w:val="000000"/>
                <w:sz w:val="28"/>
              </w:rPr>
              <w:t>граммы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616A9" w:rsidRPr="00B7587E" w:rsidRDefault="009616A9" w:rsidP="009616A9">
            <w:pPr>
              <w:pStyle w:val="MSGENFONTSTYLENAMETEMPLATEROLENUMBERMSGENFONTSTYLENAMEBYROLETEXT21"/>
              <w:framePr w:w="9533" w:h="14363" w:hRule="exact" w:wrap="notBeside" w:vAnchor="text" w:hAnchor="page" w:x="1592" w:y="840"/>
              <w:shd w:val="clear" w:color="auto" w:fill="auto"/>
              <w:spacing w:after="0"/>
              <w:ind w:left="207" w:right="177" w:firstLine="0"/>
              <w:jc w:val="both"/>
              <w:rPr>
                <w:rStyle w:val="MSGENFONTSTYLENAMETEMPLATEROLENUMBERMSGENFONTSTYLENAMEBYROLETEXT2MSGENFONTSTYLEMODIFERSIZE13"/>
                <w:color w:val="000000"/>
                <w:sz w:val="28"/>
              </w:rPr>
            </w:pPr>
            <w:r>
              <w:rPr>
                <w:rStyle w:val="MSGENFONTSTYLENAMETEMPLATEROLENUMBERMSGENFONTSTYLENAMEBYROLETEXT2MSGENFONTSTYLEMODIFERSIZE13"/>
                <w:color w:val="000000"/>
                <w:sz w:val="28"/>
              </w:rPr>
              <w:t xml:space="preserve">Отсутствуют </w:t>
            </w:r>
          </w:p>
        </w:tc>
      </w:tr>
      <w:tr w:rsidR="00317CC2" w:rsidTr="009616A9">
        <w:trPr>
          <w:trHeight w:hRule="exact" w:val="2419"/>
          <w:jc w:val="center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17CC2" w:rsidRPr="00B7587E" w:rsidRDefault="00317CC2" w:rsidP="009616A9">
            <w:pPr>
              <w:pStyle w:val="MSGENFONTSTYLENAMETEMPLATEROLENUMBERMSGENFONTSTYLENAMEBYROLETEXT21"/>
              <w:framePr w:w="9533" w:h="14363" w:hRule="exact" w:wrap="notBeside" w:vAnchor="text" w:hAnchor="page" w:x="1592" w:y="840"/>
              <w:shd w:val="clear" w:color="auto" w:fill="auto"/>
              <w:spacing w:after="0" w:line="317" w:lineRule="exact"/>
              <w:ind w:left="142" w:right="76" w:firstLine="0"/>
              <w:jc w:val="both"/>
            </w:pP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>Ожидаемые</w:t>
            </w:r>
          </w:p>
          <w:p w:rsidR="00317CC2" w:rsidRPr="00B7587E" w:rsidRDefault="00317CC2" w:rsidP="009616A9">
            <w:pPr>
              <w:pStyle w:val="MSGENFONTSTYLENAMETEMPLATEROLENUMBERMSGENFONTSTYLENAMEBYROLETEXT21"/>
              <w:framePr w:w="9533" w:h="14363" w:hRule="exact" w:wrap="notBeside" w:vAnchor="text" w:hAnchor="page" w:x="1592" w:y="840"/>
              <w:shd w:val="clear" w:color="auto" w:fill="auto"/>
              <w:spacing w:after="0" w:line="317" w:lineRule="exact"/>
              <w:ind w:left="142" w:right="76" w:firstLine="0"/>
              <w:jc w:val="both"/>
            </w:pP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>конечные</w:t>
            </w:r>
          </w:p>
          <w:p w:rsidR="00317CC2" w:rsidRPr="00B7587E" w:rsidRDefault="00317CC2" w:rsidP="009616A9">
            <w:pPr>
              <w:pStyle w:val="MSGENFONTSTYLENAMETEMPLATEROLENUMBERMSGENFONTSTYLENAMEBYROLETEXT21"/>
              <w:framePr w:w="9533" w:h="14363" w:hRule="exact" w:wrap="notBeside" w:vAnchor="text" w:hAnchor="page" w:x="1592" w:y="840"/>
              <w:shd w:val="clear" w:color="auto" w:fill="auto"/>
              <w:spacing w:after="0" w:line="317" w:lineRule="exact"/>
              <w:ind w:left="142" w:right="76" w:firstLine="0"/>
              <w:jc w:val="both"/>
            </w:pP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>результаты</w:t>
            </w:r>
          </w:p>
          <w:p w:rsidR="00317CC2" w:rsidRPr="00B7587E" w:rsidRDefault="00317CC2" w:rsidP="009616A9">
            <w:pPr>
              <w:pStyle w:val="MSGENFONTSTYLENAMETEMPLATEROLENUMBERMSGENFONTSTYLENAMEBYROLETEXT21"/>
              <w:framePr w:w="9533" w:h="14363" w:hRule="exact" w:wrap="notBeside" w:vAnchor="text" w:hAnchor="page" w:x="1592" w:y="840"/>
              <w:shd w:val="clear" w:color="auto" w:fill="auto"/>
              <w:spacing w:after="0" w:line="317" w:lineRule="exact"/>
              <w:ind w:left="142" w:right="76" w:firstLine="0"/>
              <w:jc w:val="both"/>
            </w:pP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>реализации</w:t>
            </w:r>
          </w:p>
          <w:p w:rsidR="00317CC2" w:rsidRPr="00B7587E" w:rsidRDefault="00317CC2" w:rsidP="009616A9">
            <w:pPr>
              <w:pStyle w:val="MSGENFONTSTYLENAMETEMPLATEROLENUMBERMSGENFONTSTYLENAMEBYROLETEXT21"/>
              <w:framePr w:w="9533" w:h="14363" w:hRule="exact" w:wrap="notBeside" w:vAnchor="text" w:hAnchor="page" w:x="1592" w:y="840"/>
              <w:shd w:val="clear" w:color="auto" w:fill="auto"/>
              <w:spacing w:after="0" w:line="317" w:lineRule="exact"/>
              <w:ind w:left="142" w:right="76" w:firstLine="0"/>
              <w:jc w:val="both"/>
            </w:pP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>программы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CC2" w:rsidRPr="00B7587E" w:rsidRDefault="00317CC2" w:rsidP="009616A9">
            <w:pPr>
              <w:pStyle w:val="MSGENFONTSTYLENAMETEMPLATEROLENUMBERMSGENFONTSTYLENAMEBYROLETEXT21"/>
              <w:framePr w:w="9533" w:h="14363" w:hRule="exact" w:wrap="notBeside" w:vAnchor="text" w:hAnchor="page" w:x="1592" w:y="840"/>
              <w:numPr>
                <w:ilvl w:val="0"/>
                <w:numId w:val="13"/>
              </w:numPr>
              <w:shd w:val="clear" w:color="auto" w:fill="auto"/>
              <w:tabs>
                <w:tab w:val="left" w:pos="547"/>
              </w:tabs>
              <w:spacing w:after="0"/>
              <w:ind w:left="207" w:right="177" w:firstLine="0"/>
              <w:jc w:val="both"/>
            </w:pP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>Количество чрезвычайных ситуаций - не более 1 ед. в год;</w:t>
            </w:r>
          </w:p>
          <w:p w:rsidR="00317CC2" w:rsidRPr="00B7587E" w:rsidRDefault="00317CC2" w:rsidP="009616A9">
            <w:pPr>
              <w:pStyle w:val="MSGENFONTSTYLENAMETEMPLATEROLENUMBERMSGENFONTSTYLENAMEBYROLETEXT21"/>
              <w:framePr w:w="9533" w:h="14363" w:hRule="exact" w:wrap="notBeside" w:vAnchor="text" w:hAnchor="page" w:x="1592" w:y="840"/>
              <w:numPr>
                <w:ilvl w:val="0"/>
                <w:numId w:val="13"/>
              </w:numPr>
              <w:shd w:val="clear" w:color="auto" w:fill="auto"/>
              <w:tabs>
                <w:tab w:val="left" w:pos="682"/>
              </w:tabs>
              <w:spacing w:after="0"/>
              <w:ind w:left="207" w:right="177" w:firstLine="0"/>
              <w:jc w:val="both"/>
            </w:pP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>Снижение количества пожаров (по отношению к уровню 2020 года)</w:t>
            </w:r>
            <w:r>
              <w:rPr>
                <w:rStyle w:val="MSGENFONTSTYLENAMETEMPLATEROLENUMBERMSGENFONTSTYLENAMEBYROLETEXT2MSGENFONTSTYLEMODIFERSIZE13"/>
                <w:color w:val="000000"/>
                <w:sz w:val="28"/>
              </w:rPr>
              <w:t xml:space="preserve"> не менее 10 единиц;</w:t>
            </w:r>
          </w:p>
          <w:p w:rsidR="00317CC2" w:rsidRPr="00B7587E" w:rsidRDefault="00317CC2" w:rsidP="009616A9">
            <w:pPr>
              <w:pStyle w:val="MSGENFONTSTYLENAMETEMPLATEROLENUMBERMSGENFONTSTYLENAMEBYROLETEXT21"/>
              <w:framePr w:w="9533" w:h="14363" w:hRule="exact" w:wrap="notBeside" w:vAnchor="text" w:hAnchor="page" w:x="1592" w:y="840"/>
              <w:numPr>
                <w:ilvl w:val="0"/>
                <w:numId w:val="13"/>
              </w:numPr>
              <w:shd w:val="clear" w:color="auto" w:fill="auto"/>
              <w:tabs>
                <w:tab w:val="left" w:pos="720"/>
              </w:tabs>
              <w:spacing w:after="0"/>
              <w:ind w:left="207" w:right="177" w:firstLine="0"/>
              <w:jc w:val="both"/>
            </w:pPr>
            <w:r>
              <w:rPr>
                <w:rStyle w:val="MSGENFONTSTYLENAMETEMPLATEROLENUMBERMSGENFONTSTYLENAMEBYROLETEXT2MSGENFONTSTYLEMODIFERSIZE13"/>
                <w:color w:val="000000"/>
                <w:sz w:val="28"/>
              </w:rPr>
              <w:t>Количество</w:t>
            </w:r>
            <w:r w:rsidRPr="00B7587E">
              <w:rPr>
                <w:rStyle w:val="MSGENFONTSTYLENAMETEMPLATEROLENUMBERMSGENFONTSTYLENAMEBYROLETEXT2MSGENFONTSTYLEMODIFERSIZE13"/>
                <w:color w:val="000000"/>
                <w:sz w:val="28"/>
              </w:rPr>
              <w:t xml:space="preserve"> происшествий на водных объектах (по отношению к уровню 2020 года) </w:t>
            </w:r>
            <w:r>
              <w:rPr>
                <w:rStyle w:val="MSGENFONTSTYLENAMETEMPLATEROLENUMBERMSGENFONTSTYLENAMEBYROLETEXT2MSGENFONTSTYLEMODIFERSIZE13"/>
                <w:color w:val="000000"/>
                <w:sz w:val="28"/>
              </w:rPr>
              <w:t>не более 1 человека в год</w:t>
            </w:r>
          </w:p>
        </w:tc>
      </w:tr>
    </w:tbl>
    <w:p w:rsidR="00317CC2" w:rsidRDefault="00317CC2" w:rsidP="009616A9">
      <w:pPr>
        <w:framePr w:w="9533" w:h="14363" w:hRule="exact" w:wrap="notBeside" w:vAnchor="text" w:hAnchor="page" w:x="1592" w:y="840"/>
        <w:rPr>
          <w:sz w:val="2"/>
          <w:szCs w:val="2"/>
        </w:rPr>
      </w:pPr>
    </w:p>
    <w:p w:rsidR="00317CC2" w:rsidRDefault="00317CC2" w:rsidP="00317CC2">
      <w:pPr>
        <w:rPr>
          <w:sz w:val="2"/>
          <w:szCs w:val="2"/>
        </w:rPr>
      </w:pPr>
    </w:p>
    <w:p w:rsidR="00317CC2" w:rsidRPr="007A49BA" w:rsidRDefault="00317CC2" w:rsidP="00703813">
      <w:pPr>
        <w:pStyle w:val="MSGENFONTSTYLENAMETEMPLATEROLENUMBERMSGENFONTSTYLENAMEBYROLETEXT30"/>
        <w:numPr>
          <w:ilvl w:val="0"/>
          <w:numId w:val="14"/>
        </w:numPr>
        <w:shd w:val="clear" w:color="auto" w:fill="auto"/>
        <w:tabs>
          <w:tab w:val="left" w:pos="750"/>
        </w:tabs>
        <w:spacing w:before="667" w:after="333"/>
        <w:ind w:firstLine="480"/>
        <w:jc w:val="left"/>
        <w:rPr>
          <w:b/>
          <w:sz w:val="28"/>
        </w:rPr>
      </w:pPr>
      <w:r w:rsidRPr="007A49BA">
        <w:rPr>
          <w:rStyle w:val="MSGENFONTSTYLENAMETEMPLATEROLENUMBERMSGENFONTSTYLENAMEBYROLETEXT3"/>
          <w:b/>
          <w:color w:val="000000"/>
          <w:sz w:val="28"/>
        </w:rPr>
        <w:lastRenderedPageBreak/>
        <w:t>Общая характеристика сферы реализации муниципальной пр</w:t>
      </w:r>
      <w:r w:rsidRPr="007A49BA">
        <w:rPr>
          <w:rStyle w:val="MSGENFONTSTYLENAMETEMPLATEROLENUMBERMSGENFONTSTYLENAMEBYROLETEXT3"/>
          <w:b/>
          <w:color w:val="000000"/>
          <w:sz w:val="28"/>
        </w:rPr>
        <w:t>о</w:t>
      </w:r>
      <w:r w:rsidRPr="007A49BA">
        <w:rPr>
          <w:rStyle w:val="MSGENFONTSTYLENAMETEMPLATEROLENUMBERMSGENFONTSTYLENAMEBYROLETEXT3"/>
          <w:b/>
          <w:color w:val="000000"/>
          <w:sz w:val="28"/>
        </w:rPr>
        <w:t>граммы</w:t>
      </w:r>
    </w:p>
    <w:p w:rsidR="00317CC2" w:rsidRPr="007A49BA" w:rsidRDefault="00317CC2" w:rsidP="00317CC2">
      <w:pPr>
        <w:pStyle w:val="MSGENFONTSTYLENAMETEMPLATEROLENUMBERMSGENFONTSTYLENAMEBYROLETEXT30"/>
        <w:shd w:val="clear" w:color="auto" w:fill="auto"/>
        <w:spacing w:before="0" w:after="0" w:line="322" w:lineRule="exact"/>
        <w:ind w:firstLine="800"/>
        <w:jc w:val="both"/>
        <w:rPr>
          <w:sz w:val="28"/>
          <w:szCs w:val="28"/>
        </w:rPr>
      </w:pPr>
      <w:r w:rsidRPr="007A49BA">
        <w:rPr>
          <w:rStyle w:val="MSGENFONTSTYLENAMETEMPLATEROLENUMBERMSGENFONTSTYLENAMEBYROLETEXT3"/>
          <w:color w:val="000000"/>
          <w:sz w:val="28"/>
          <w:szCs w:val="28"/>
        </w:rPr>
        <w:t>В современных условиях негативные факторы ЧС техногенного и пр</w:t>
      </w:r>
      <w:r w:rsidRPr="007A49BA">
        <w:rPr>
          <w:rStyle w:val="MSGENFONTSTYLENAMETEMPLATEROLENUMBERMSGENFONTSTYLENAMEBYROLETEXT3"/>
          <w:color w:val="000000"/>
          <w:sz w:val="28"/>
          <w:szCs w:val="28"/>
        </w:rPr>
        <w:t>и</w:t>
      </w:r>
      <w:r w:rsidRPr="007A49BA">
        <w:rPr>
          <w:rStyle w:val="MSGENFONTSTYLENAMETEMPLATEROLENUMBERMSGENFONTSTYLENAMEBYROLETEXT3"/>
          <w:color w:val="000000"/>
          <w:sz w:val="28"/>
          <w:szCs w:val="28"/>
        </w:rPr>
        <w:t>родного характера представляют одну из наиболее реальных угроз для усто</w:t>
      </w:r>
      <w:r w:rsidRPr="007A49BA">
        <w:rPr>
          <w:rStyle w:val="MSGENFONTSTYLENAMETEMPLATEROLENUMBERMSGENFONTSTYLENAMEBYROLETEXT3"/>
          <w:color w:val="000000"/>
          <w:sz w:val="28"/>
          <w:szCs w:val="28"/>
        </w:rPr>
        <w:t>й</w:t>
      </w:r>
      <w:r w:rsidRPr="007A49BA">
        <w:rPr>
          <w:rStyle w:val="MSGENFONTSTYLENAMETEMPLATEROLENUMBERMSGENFONTSTYLENAMEBYROLETEXT3"/>
          <w:color w:val="000000"/>
          <w:sz w:val="28"/>
          <w:szCs w:val="28"/>
        </w:rPr>
        <w:t>чивого и безопасного развития муниципального образования Поспелихинский район Алтайского края и повышения качества жизни населения.</w:t>
      </w:r>
    </w:p>
    <w:p w:rsidR="00317CC2" w:rsidRPr="007A49BA" w:rsidRDefault="00317CC2" w:rsidP="00317CC2">
      <w:pPr>
        <w:pStyle w:val="MSGENFONTSTYLENAMETEMPLATEROLENUMBERMSGENFONTSTYLENAMEBYROLETEXT30"/>
        <w:shd w:val="clear" w:color="auto" w:fill="auto"/>
        <w:spacing w:before="0" w:after="0" w:line="322" w:lineRule="exact"/>
        <w:ind w:firstLine="800"/>
        <w:jc w:val="both"/>
        <w:rPr>
          <w:sz w:val="28"/>
          <w:szCs w:val="28"/>
        </w:rPr>
      </w:pPr>
      <w:r w:rsidRPr="007A49BA">
        <w:rPr>
          <w:rStyle w:val="MSGENFONTSTYLENAMETEMPLATEROLENUMBERMSGENFONTSTYLENAMEBYROLETEXT3"/>
          <w:color w:val="000000"/>
          <w:sz w:val="28"/>
          <w:szCs w:val="28"/>
        </w:rPr>
        <w:t>Муниципальная программа направлена на повышение уровня защиты граждан от чрезвычайных ситуаций природного и техногенного характера, пожарной безопасности и безопасности людей на водных объектах, выполн</w:t>
      </w:r>
      <w:r w:rsidRPr="007A49BA">
        <w:rPr>
          <w:rStyle w:val="MSGENFONTSTYLENAMETEMPLATEROLENUMBERMSGENFONTSTYLENAMEBYROLETEXT3"/>
          <w:color w:val="000000"/>
          <w:sz w:val="28"/>
          <w:szCs w:val="28"/>
        </w:rPr>
        <w:t>е</w:t>
      </w:r>
      <w:r w:rsidRPr="007A49BA">
        <w:rPr>
          <w:rStyle w:val="MSGENFONTSTYLENAMETEMPLATEROLENUMBERMSGENFONTSTYLENAMEBYROLETEXT3"/>
          <w:color w:val="000000"/>
          <w:sz w:val="28"/>
          <w:szCs w:val="28"/>
        </w:rPr>
        <w:t>ние задач по спасению людей, материальных и культурных ценностей и оказ</w:t>
      </w:r>
      <w:r w:rsidRPr="007A49BA">
        <w:rPr>
          <w:rStyle w:val="MSGENFONTSTYLENAMETEMPLATEROLENUMBERMSGENFONTSTYLENAMEBYROLETEXT3"/>
          <w:color w:val="000000"/>
          <w:sz w:val="28"/>
          <w:szCs w:val="28"/>
        </w:rPr>
        <w:t>а</w:t>
      </w:r>
      <w:r w:rsidRPr="007A49BA">
        <w:rPr>
          <w:rStyle w:val="MSGENFONTSTYLENAMETEMPLATEROLENUMBERMSGENFONTSTYLENAMEBYROLETEXT3"/>
          <w:color w:val="000000"/>
          <w:sz w:val="28"/>
          <w:szCs w:val="28"/>
        </w:rPr>
        <w:t>нию помощи населению, пострадавшему в результате чрезвычайных ситуаций.</w:t>
      </w:r>
    </w:p>
    <w:p w:rsidR="00317CC2" w:rsidRPr="007A49BA" w:rsidRDefault="00317CC2" w:rsidP="00317CC2">
      <w:pPr>
        <w:pStyle w:val="MSGENFONTSTYLENAMETEMPLATEROLENUMBERMSGENFONTSTYLENAMEBYROLETEXT30"/>
        <w:shd w:val="clear" w:color="auto" w:fill="auto"/>
        <w:spacing w:before="0" w:after="0" w:line="322" w:lineRule="exact"/>
        <w:ind w:firstLine="800"/>
        <w:jc w:val="both"/>
        <w:rPr>
          <w:sz w:val="28"/>
          <w:szCs w:val="28"/>
        </w:rPr>
      </w:pPr>
      <w:r w:rsidRPr="007A49BA">
        <w:rPr>
          <w:rStyle w:val="MSGENFONTSTYLENAMETEMPLATEROLENUMBERMSGENFONTSTYLENAMEBYROLETEXT3"/>
          <w:color w:val="000000"/>
          <w:sz w:val="28"/>
          <w:szCs w:val="28"/>
        </w:rPr>
        <w:t>В последнее время наметилась тенденция роста количества опасных природных явлений, а также крупных техногенных аварий и катастроф. В т</w:t>
      </w:r>
      <w:r w:rsidRPr="007A49BA">
        <w:rPr>
          <w:rStyle w:val="MSGENFONTSTYLENAMETEMPLATEROLENUMBERMSGENFONTSTYLENAMEBYROLETEXT3"/>
          <w:color w:val="000000"/>
          <w:sz w:val="28"/>
          <w:szCs w:val="28"/>
        </w:rPr>
        <w:t>а</w:t>
      </w:r>
      <w:r w:rsidRPr="007A49BA">
        <w:rPr>
          <w:rStyle w:val="MSGENFONTSTYLENAMETEMPLATEROLENUMBERMSGENFONTSTYLENAMEBYROLETEXT3"/>
          <w:color w:val="000000"/>
          <w:sz w:val="28"/>
          <w:szCs w:val="28"/>
        </w:rPr>
        <w:t>кие условия необходимо повышать эффективность как предупредительных мер по недопущению возникновения чрезвычайных ситуаций, так и меропри</w:t>
      </w:r>
      <w:r w:rsidRPr="007A49BA">
        <w:rPr>
          <w:rStyle w:val="MSGENFONTSTYLENAMETEMPLATEROLENUMBERMSGENFONTSTYLENAMEBYROLETEXT3"/>
          <w:color w:val="000000"/>
          <w:sz w:val="28"/>
          <w:szCs w:val="28"/>
        </w:rPr>
        <w:t>я</w:t>
      </w:r>
      <w:r w:rsidRPr="007A49BA">
        <w:rPr>
          <w:rStyle w:val="MSGENFONTSTYLENAMETEMPLATEROLENUMBERMSGENFONTSTYLENAMEBYROLETEXT3"/>
          <w:color w:val="000000"/>
          <w:sz w:val="28"/>
          <w:szCs w:val="28"/>
        </w:rPr>
        <w:t>тий по ликвидации возникших чрезвычайных ситуаций.</w:t>
      </w:r>
    </w:p>
    <w:p w:rsidR="00317CC2" w:rsidRPr="007A49BA" w:rsidRDefault="00317CC2" w:rsidP="00317CC2">
      <w:pPr>
        <w:pStyle w:val="MSGENFONTSTYLENAMETEMPLATEROLENUMBERMSGENFONTSTYLENAMEBYROLETEXT30"/>
        <w:shd w:val="clear" w:color="auto" w:fill="auto"/>
        <w:spacing w:before="0" w:after="0" w:line="322" w:lineRule="exact"/>
        <w:ind w:firstLine="800"/>
        <w:jc w:val="both"/>
        <w:rPr>
          <w:sz w:val="28"/>
          <w:szCs w:val="28"/>
        </w:rPr>
      </w:pPr>
      <w:r w:rsidRPr="007A49BA">
        <w:rPr>
          <w:rStyle w:val="MSGENFONTSTYLENAMETEMPLATEROLENUMBERMSGENFONTSTYLENAMEBYROLETEXT3"/>
          <w:color w:val="000000"/>
          <w:sz w:val="28"/>
          <w:szCs w:val="28"/>
        </w:rPr>
        <w:t>Для муниципального образования Поспелихинский район Алтайского края</w:t>
      </w:r>
    </w:p>
    <w:p w:rsidR="00317CC2" w:rsidRPr="007A49BA" w:rsidRDefault="00317CC2" w:rsidP="00317CC2">
      <w:pPr>
        <w:pStyle w:val="MSGENFONTSTYLENAMETEMPLATEROLENUMBERMSGENFONTSTYLENAMEBYROLETEXT21"/>
        <w:shd w:val="clear" w:color="auto" w:fill="auto"/>
        <w:spacing w:after="0"/>
        <w:ind w:firstLine="0"/>
        <w:jc w:val="left"/>
      </w:pPr>
      <w:proofErr w:type="gramStart"/>
      <w:r w:rsidRPr="007A49BA">
        <w:rPr>
          <w:rStyle w:val="MSGENFONTSTYLENAMETEMPLATEROLENUMBERMSGENFONTSTYLENAMEBYROLETEXT2"/>
          <w:color w:val="000000"/>
        </w:rPr>
        <w:t>важное значение</w:t>
      </w:r>
      <w:proofErr w:type="gramEnd"/>
      <w:r w:rsidRPr="007A49BA">
        <w:rPr>
          <w:rStyle w:val="MSGENFONTSTYLENAMETEMPLATEROLENUMBERMSGENFONTSTYLENAMEBYROLETEXT2"/>
          <w:color w:val="000000"/>
        </w:rPr>
        <w:t xml:space="preserve"> имеет снижение:</w:t>
      </w:r>
    </w:p>
    <w:p w:rsidR="00317CC2" w:rsidRPr="007A49BA" w:rsidRDefault="00317CC2" w:rsidP="00317CC2">
      <w:pPr>
        <w:pStyle w:val="MSGENFONTSTYLENAMETEMPLATEROLENUMBERMSGENFONTSTYLENAMEBYROLETEXT21"/>
        <w:numPr>
          <w:ilvl w:val="0"/>
          <w:numId w:val="15"/>
        </w:numPr>
        <w:shd w:val="clear" w:color="auto" w:fill="auto"/>
        <w:tabs>
          <w:tab w:val="left" w:pos="976"/>
        </w:tabs>
        <w:spacing w:after="0"/>
        <w:ind w:firstLine="760"/>
        <w:jc w:val="both"/>
      </w:pPr>
      <w:r w:rsidRPr="007A49BA">
        <w:rPr>
          <w:rStyle w:val="MSGENFONTSTYLENAMETEMPLATEROLENUMBERMSGENFONTSTYLENAMEBYROLETEXT2"/>
          <w:color w:val="000000"/>
        </w:rPr>
        <w:t>общего количества чрезвычайных ситуаций;</w:t>
      </w:r>
    </w:p>
    <w:p w:rsidR="00317CC2" w:rsidRPr="007A49BA" w:rsidRDefault="00317CC2" w:rsidP="00317CC2">
      <w:pPr>
        <w:pStyle w:val="MSGENFONTSTYLENAMETEMPLATEROLENUMBERMSGENFONTSTYLENAMEBYROLETEXT21"/>
        <w:numPr>
          <w:ilvl w:val="0"/>
          <w:numId w:val="15"/>
        </w:numPr>
        <w:shd w:val="clear" w:color="auto" w:fill="auto"/>
        <w:tabs>
          <w:tab w:val="left" w:pos="976"/>
        </w:tabs>
        <w:spacing w:after="0"/>
        <w:ind w:firstLine="760"/>
        <w:jc w:val="both"/>
      </w:pPr>
      <w:r w:rsidRPr="007A49BA">
        <w:rPr>
          <w:rStyle w:val="MSGENFONTSTYLENAMETEMPLATEROLENUMBERMSGENFONTSTYLENAMEBYROLETEXT2"/>
          <w:color w:val="000000"/>
        </w:rPr>
        <w:t>природных и техногенных пожаров;</w:t>
      </w:r>
    </w:p>
    <w:p w:rsidR="00317CC2" w:rsidRPr="007A49BA" w:rsidRDefault="00317CC2" w:rsidP="00317CC2">
      <w:pPr>
        <w:pStyle w:val="MSGENFONTSTYLENAMETEMPLATEROLENUMBERMSGENFONTSTYLENAMEBYROLETEXT21"/>
        <w:numPr>
          <w:ilvl w:val="0"/>
          <w:numId w:val="15"/>
        </w:numPr>
        <w:shd w:val="clear" w:color="auto" w:fill="auto"/>
        <w:tabs>
          <w:tab w:val="left" w:pos="976"/>
        </w:tabs>
        <w:spacing w:after="0"/>
        <w:ind w:firstLine="760"/>
        <w:jc w:val="both"/>
      </w:pPr>
      <w:r w:rsidRPr="007A49BA">
        <w:rPr>
          <w:rStyle w:val="MSGENFONTSTYLENAMETEMPLATEROLENUMBERMSGENFONTSTYLENAMEBYROLETEXT2"/>
          <w:color w:val="000000"/>
        </w:rPr>
        <w:t>количества происшествий на водных объектах.</w:t>
      </w:r>
    </w:p>
    <w:p w:rsidR="00317CC2" w:rsidRPr="007A49BA" w:rsidRDefault="00317CC2" w:rsidP="00317CC2">
      <w:pPr>
        <w:pStyle w:val="MSGENFONTSTYLENAMETEMPLATEROLENUMBERMSGENFONTSTYLENAMEBYROLETEXT21"/>
        <w:shd w:val="clear" w:color="auto" w:fill="auto"/>
        <w:spacing w:after="329"/>
        <w:ind w:firstLine="760"/>
        <w:jc w:val="both"/>
        <w:rPr>
          <w:rStyle w:val="MSGENFONTSTYLENAMETEMPLATEROLENUMBERMSGENFONTSTYLENAMEBYROLETEXT2"/>
          <w:color w:val="000000"/>
        </w:rPr>
      </w:pPr>
      <w:r w:rsidRPr="007A49BA">
        <w:rPr>
          <w:rStyle w:val="MSGENFONTSTYLENAMETEMPLATEROLENUMBERMSGENFONTSTYLENAMEBYROLETEXT2"/>
          <w:color w:val="000000"/>
        </w:rPr>
        <w:t>За 2020 год на территории муниципального образования Поспелихи</w:t>
      </w:r>
      <w:r w:rsidRPr="007A49BA">
        <w:rPr>
          <w:rStyle w:val="MSGENFONTSTYLENAMETEMPLATEROLENUMBERMSGENFONTSTYLENAMEBYROLETEXT2"/>
          <w:color w:val="000000"/>
        </w:rPr>
        <w:t>н</w:t>
      </w:r>
      <w:r w:rsidRPr="007A49BA">
        <w:rPr>
          <w:rStyle w:val="MSGENFONTSTYLENAMETEMPLATEROLENUMBERMSGENFONTSTYLENAMEBYROLETEXT2"/>
          <w:color w:val="000000"/>
        </w:rPr>
        <w:t>ский район Алтайского края ЧС не произошло. На 168 пожарах погибло 2 ч</w:t>
      </w:r>
      <w:r w:rsidRPr="007A49BA">
        <w:rPr>
          <w:rStyle w:val="MSGENFONTSTYLENAMETEMPLATEROLENUMBERMSGENFONTSTYLENAMEBYROLETEXT2"/>
          <w:color w:val="000000"/>
        </w:rPr>
        <w:t>е</w:t>
      </w:r>
      <w:r w:rsidRPr="007A49BA">
        <w:rPr>
          <w:rStyle w:val="MSGENFONTSTYLENAMETEMPLATEROLENUMBERMSGENFONTSTYLENAMEBYROLETEXT2"/>
          <w:color w:val="000000"/>
        </w:rPr>
        <w:t>ловека.</w:t>
      </w:r>
      <w:r w:rsidR="00604CD1">
        <w:rPr>
          <w:rStyle w:val="MSGENFONTSTYLENAMETEMPLATEROLENUMBERMSGENFONTSTYLENAMEBYROLETEXT2"/>
          <w:color w:val="000000"/>
        </w:rPr>
        <w:t xml:space="preserve"> Происшествий на водоёмах Поспелихинского района не произошло. </w:t>
      </w:r>
    </w:p>
    <w:p w:rsidR="007A49BA" w:rsidRPr="007A49BA" w:rsidRDefault="007A49BA" w:rsidP="00604CD1">
      <w:pPr>
        <w:numPr>
          <w:ilvl w:val="0"/>
          <w:numId w:val="14"/>
        </w:numPr>
        <w:adjustRightInd w:val="0"/>
        <w:ind w:firstLine="426"/>
        <w:jc w:val="both"/>
        <w:outlineLvl w:val="1"/>
        <w:rPr>
          <w:b/>
          <w:color w:val="000000"/>
          <w:sz w:val="28"/>
          <w:szCs w:val="28"/>
        </w:rPr>
      </w:pPr>
      <w:r w:rsidRPr="007A49BA">
        <w:rPr>
          <w:b/>
          <w:color w:val="000000"/>
          <w:sz w:val="28"/>
          <w:szCs w:val="28"/>
        </w:rPr>
        <w:t>Приоритеты региональной политики в сфере реализации муниц</w:t>
      </w:r>
      <w:r w:rsidRPr="007A49BA">
        <w:rPr>
          <w:b/>
          <w:color w:val="000000"/>
          <w:sz w:val="28"/>
          <w:szCs w:val="28"/>
        </w:rPr>
        <w:t>и</w:t>
      </w:r>
      <w:r w:rsidRPr="007A49BA">
        <w:rPr>
          <w:b/>
          <w:color w:val="000000"/>
          <w:sz w:val="28"/>
          <w:szCs w:val="28"/>
        </w:rPr>
        <w:t>пальной программы, цели, задачи и индикаторы, описание основных ожидаемых конечных результатов муниципальной программы, сроков и этапов ее реализации</w:t>
      </w:r>
    </w:p>
    <w:p w:rsidR="007A49BA" w:rsidRDefault="007A49BA" w:rsidP="00317CC2">
      <w:pPr>
        <w:pStyle w:val="MSGENFONTSTYLENAMETEMPLATEROLENUMBERMSGENFONTSTYLENAMEBYROLETEXT21"/>
        <w:shd w:val="clear" w:color="auto" w:fill="auto"/>
        <w:spacing w:after="0"/>
        <w:ind w:firstLine="760"/>
        <w:jc w:val="both"/>
        <w:rPr>
          <w:rStyle w:val="MSGENFONTSTYLENAMETEMPLATEROLENUMBERMSGENFONTSTYLENAMEBYROLETEXT2"/>
          <w:color w:val="000000"/>
        </w:rPr>
      </w:pPr>
    </w:p>
    <w:p w:rsidR="00317CC2" w:rsidRDefault="007A49BA" w:rsidP="00317CC2">
      <w:pPr>
        <w:pStyle w:val="MSGENFONTSTYLENAMETEMPLATEROLENUMBERMSGENFONTSTYLENAMEBYROLETEXT21"/>
        <w:shd w:val="clear" w:color="auto" w:fill="auto"/>
        <w:spacing w:after="0"/>
        <w:ind w:firstLine="760"/>
        <w:jc w:val="both"/>
        <w:rPr>
          <w:rStyle w:val="MSGENFONTSTYLENAMETEMPLATEROLENUMBERMSGENFONTSTYLENAMEBYROLETEXT2"/>
          <w:color w:val="000000"/>
        </w:rPr>
      </w:pPr>
      <w:r>
        <w:rPr>
          <w:rStyle w:val="MSGENFONTSTYLENAMETEMPLATEROLENUMBERMSGENFONTSTYLENAMEBYROLETEXT2"/>
          <w:color w:val="000000"/>
        </w:rPr>
        <w:t xml:space="preserve">2.1. </w:t>
      </w:r>
      <w:r w:rsidR="00317CC2" w:rsidRPr="007A49BA">
        <w:rPr>
          <w:rStyle w:val="MSGENFONTSTYLENAMETEMPLATEROLENUMBERMSGENFONTSTYLENAMEBYROLETEXT2"/>
          <w:color w:val="000000"/>
        </w:rPr>
        <w:t>Приоритеты муниципальной политики в сфере реализации муниц</w:t>
      </w:r>
      <w:r w:rsidR="00317CC2" w:rsidRPr="007A49BA">
        <w:rPr>
          <w:rStyle w:val="MSGENFONTSTYLENAMETEMPLATEROLENUMBERMSGENFONTSTYLENAMEBYROLETEXT2"/>
          <w:color w:val="000000"/>
        </w:rPr>
        <w:t>и</w:t>
      </w:r>
      <w:r w:rsidR="00317CC2" w:rsidRPr="007A49BA">
        <w:rPr>
          <w:rStyle w:val="MSGENFONTSTYLENAMETEMPLATEROLENUMBERMSGENFONTSTYLENAMEBYROLETEXT2"/>
          <w:color w:val="000000"/>
        </w:rPr>
        <w:t>пальной программы сформулированы с учетом целей и задач, представленных в следующих стратегических документах</w:t>
      </w:r>
    </w:p>
    <w:p w:rsidR="00604CD1" w:rsidRDefault="00604CD1" w:rsidP="00317CC2">
      <w:pPr>
        <w:pStyle w:val="MSGENFONTSTYLENAMETEMPLATEROLENUMBERMSGENFONTSTYLENAMEBYROLETEXT21"/>
        <w:shd w:val="clear" w:color="auto" w:fill="auto"/>
        <w:spacing w:after="0"/>
        <w:ind w:firstLine="760"/>
        <w:jc w:val="both"/>
        <w:rPr>
          <w:rStyle w:val="MSGENFONTSTYLENAMETEMPLATEROLENUMBERMSGENFONTSTYLENAMEBYROLETEXT2"/>
          <w:color w:val="000000"/>
        </w:rPr>
      </w:pPr>
    </w:p>
    <w:p w:rsidR="00317CC2" w:rsidRPr="007A49BA" w:rsidRDefault="00317CC2" w:rsidP="00317CC2">
      <w:pPr>
        <w:pStyle w:val="MSGENFONTSTYLENAMETEMPLATEROLENUMBERMSGENFONTSTYLENAMEBYROLETEXT21"/>
        <w:shd w:val="clear" w:color="auto" w:fill="auto"/>
        <w:spacing w:after="0"/>
        <w:ind w:firstLine="760"/>
        <w:jc w:val="both"/>
      </w:pPr>
      <w:r w:rsidRPr="007A49BA">
        <w:rPr>
          <w:rStyle w:val="MSGENFONTSTYLENAMETEMPLATEROLENUMBERMSGENFONTSTYLENAMEBYROLETEXT2"/>
          <w:color w:val="000000"/>
        </w:rPr>
        <w:t>Федеральный закон от 21.12.1994 № 68-ФЗ «О защите населения и те</w:t>
      </w:r>
      <w:r w:rsidRPr="007A49BA">
        <w:rPr>
          <w:rStyle w:val="MSGENFONTSTYLENAMETEMPLATEROLENUMBERMSGENFONTSTYLENAMEBYROLETEXT2"/>
          <w:color w:val="000000"/>
        </w:rPr>
        <w:t>р</w:t>
      </w:r>
      <w:r w:rsidRPr="007A49BA">
        <w:rPr>
          <w:rStyle w:val="MSGENFONTSTYLENAMETEMPLATEROLENUMBERMSGENFONTSTYLENAMEBYROLETEXT2"/>
          <w:color w:val="000000"/>
        </w:rPr>
        <w:t>риторий от чрезвычайных ситуаций природного и техногенного характера»;</w:t>
      </w:r>
    </w:p>
    <w:p w:rsidR="00317CC2" w:rsidRPr="007A49BA" w:rsidRDefault="00317CC2" w:rsidP="00317CC2">
      <w:pPr>
        <w:pStyle w:val="MSGENFONTSTYLENAMETEMPLATEROLENUMBERMSGENFONTSTYLENAMEBYROLETEXT21"/>
        <w:shd w:val="clear" w:color="auto" w:fill="auto"/>
        <w:spacing w:after="0"/>
        <w:ind w:firstLine="760"/>
        <w:jc w:val="both"/>
      </w:pPr>
      <w:r w:rsidRPr="007A49BA">
        <w:rPr>
          <w:rStyle w:val="MSGENFONTSTYLENAMETEMPLATEROLENUMBERMSGENFONTSTYLENAMEBYROLETEXT2"/>
          <w:color w:val="000000"/>
        </w:rPr>
        <w:t>Федеральный закон от 12.02.1998 № 28-ФЗ «О гражданской обороне»;</w:t>
      </w:r>
    </w:p>
    <w:p w:rsidR="00317CC2" w:rsidRPr="007A49BA" w:rsidRDefault="00317CC2" w:rsidP="00317CC2">
      <w:pPr>
        <w:pStyle w:val="MSGENFONTSTYLENAMETEMPLATEROLENUMBERMSGENFONTSTYLENAMEBYROLETEXT21"/>
        <w:shd w:val="clear" w:color="auto" w:fill="auto"/>
        <w:spacing w:after="0"/>
        <w:ind w:firstLine="760"/>
        <w:jc w:val="both"/>
      </w:pPr>
      <w:r w:rsidRPr="007A49BA">
        <w:rPr>
          <w:rStyle w:val="MSGENFONTSTYLENAMETEMPLATEROLENUMBERMSGENFONTSTYLENAMEBYROLETEXT2"/>
          <w:color w:val="000000"/>
        </w:rPr>
        <w:t>Указ Президента Российской Федерации от 31.12.2015 № 683 «О Стр</w:t>
      </w:r>
      <w:r w:rsidRPr="007A49BA">
        <w:rPr>
          <w:rStyle w:val="MSGENFONTSTYLENAMETEMPLATEROLENUMBERMSGENFONTSTYLENAMEBYROLETEXT2"/>
          <w:color w:val="000000"/>
        </w:rPr>
        <w:t>а</w:t>
      </w:r>
      <w:r w:rsidRPr="007A49BA">
        <w:rPr>
          <w:rStyle w:val="MSGENFONTSTYLENAMETEMPLATEROLENUMBERMSGENFONTSTYLENAMEBYROLETEXT2"/>
          <w:color w:val="000000"/>
        </w:rPr>
        <w:t>тегии национальной безопасности Российской Федерации»;</w:t>
      </w:r>
    </w:p>
    <w:p w:rsidR="00317CC2" w:rsidRPr="007A49BA" w:rsidRDefault="00317CC2" w:rsidP="00317CC2">
      <w:pPr>
        <w:pStyle w:val="MSGENFONTSTYLENAMETEMPLATEROLENUMBERMSGENFONTSTYLENAMEBYROLETEXT21"/>
        <w:shd w:val="clear" w:color="auto" w:fill="auto"/>
        <w:spacing w:after="0"/>
        <w:ind w:firstLine="760"/>
        <w:jc w:val="both"/>
      </w:pPr>
      <w:r w:rsidRPr="007A49BA">
        <w:rPr>
          <w:rStyle w:val="MSGENFONTSTYLENAMETEMPLATEROLENUMBERMSGENFONTSTYLENAMEBYROLETEXT2"/>
          <w:color w:val="000000"/>
        </w:rPr>
        <w:t>Указ Президента Российской Федерации от 01.01.2018 № 2 «Об утве</w:t>
      </w:r>
      <w:r w:rsidRPr="007A49BA">
        <w:rPr>
          <w:rStyle w:val="MSGENFONTSTYLENAMETEMPLATEROLENUMBERMSGENFONTSTYLENAMEBYROLETEXT2"/>
          <w:color w:val="000000"/>
        </w:rPr>
        <w:t>р</w:t>
      </w:r>
      <w:r w:rsidRPr="007A49BA">
        <w:rPr>
          <w:rStyle w:val="MSGENFONTSTYLENAMETEMPLATEROLENUMBERMSGENFONTSTYLENAMEBYROLETEXT2"/>
          <w:color w:val="000000"/>
        </w:rPr>
        <w:t>ждении Основ государственной политики Российской Федерации в области пожарной безопасности на период до 2030 года»;</w:t>
      </w:r>
    </w:p>
    <w:p w:rsidR="00317CC2" w:rsidRPr="007A49BA" w:rsidRDefault="00317CC2" w:rsidP="00317CC2">
      <w:pPr>
        <w:pStyle w:val="MSGENFONTSTYLENAMETEMPLATEROLENUMBERMSGENFONTSTYLENAMEBYROLETEXT21"/>
        <w:shd w:val="clear" w:color="auto" w:fill="auto"/>
        <w:spacing w:after="0"/>
        <w:ind w:firstLine="760"/>
        <w:jc w:val="both"/>
      </w:pPr>
      <w:r w:rsidRPr="007A49BA">
        <w:rPr>
          <w:rStyle w:val="MSGENFONTSTYLENAMETEMPLATEROLENUMBERMSGENFONTSTYLENAMEBYROLETEXT2"/>
          <w:color w:val="000000"/>
        </w:rPr>
        <w:t>Указ Президента Российской Федерации от 11.01.2018 № 12 «Об утве</w:t>
      </w:r>
      <w:r w:rsidRPr="007A49BA">
        <w:rPr>
          <w:rStyle w:val="MSGENFONTSTYLENAMETEMPLATEROLENUMBERMSGENFONTSTYLENAMEBYROLETEXT2"/>
          <w:color w:val="000000"/>
        </w:rPr>
        <w:t>р</w:t>
      </w:r>
      <w:r w:rsidRPr="007A49BA">
        <w:rPr>
          <w:rStyle w:val="MSGENFONTSTYLENAMETEMPLATEROLENUMBERMSGENFONTSTYLENAMEBYROLETEXT2"/>
          <w:color w:val="000000"/>
        </w:rPr>
        <w:t xml:space="preserve">ждении Основ государственной политики Российской Федерации в области защиты населения и территорий от чрезвычайных ситуаций на период до 2030 </w:t>
      </w:r>
      <w:r w:rsidRPr="007A49BA">
        <w:rPr>
          <w:rStyle w:val="MSGENFONTSTYLENAMETEMPLATEROLENUMBERMSGENFONTSTYLENAMEBYROLETEXT2"/>
          <w:color w:val="000000"/>
        </w:rPr>
        <w:lastRenderedPageBreak/>
        <w:t>года»;</w:t>
      </w:r>
    </w:p>
    <w:p w:rsidR="00317CC2" w:rsidRPr="007A49BA" w:rsidRDefault="00317CC2" w:rsidP="00317CC2">
      <w:pPr>
        <w:pStyle w:val="MSGENFONTSTYLENAMETEMPLATEROLENUMBERMSGENFONTSTYLENAMEBYROLETEXT21"/>
        <w:shd w:val="clear" w:color="auto" w:fill="auto"/>
        <w:spacing w:after="0"/>
        <w:ind w:firstLine="760"/>
        <w:jc w:val="both"/>
      </w:pPr>
      <w:r w:rsidRPr="007A49BA">
        <w:rPr>
          <w:rStyle w:val="MSGENFONTSTYLENAMETEMPLATEROLENUMBERMSGENFONTSTYLENAMEBYROLETEXT2"/>
          <w:color w:val="000000"/>
        </w:rPr>
        <w:t>Указ Президента Российской Федерации от 16.10.2019 № 501 «О Стр</w:t>
      </w:r>
      <w:r w:rsidRPr="007A49BA">
        <w:rPr>
          <w:rStyle w:val="MSGENFONTSTYLENAMETEMPLATEROLENUMBERMSGENFONTSTYLENAMEBYROLETEXT2"/>
          <w:color w:val="000000"/>
        </w:rPr>
        <w:t>а</w:t>
      </w:r>
      <w:r w:rsidRPr="007A49BA">
        <w:rPr>
          <w:rStyle w:val="MSGENFONTSTYLENAMETEMPLATEROLENUMBERMSGENFONTSTYLENAMEBYROLETEXT2"/>
          <w:color w:val="000000"/>
        </w:rPr>
        <w:t>тегии в области развития гражданской обороны, защиты населения и террит</w:t>
      </w:r>
      <w:r w:rsidRPr="007A49BA">
        <w:rPr>
          <w:rStyle w:val="MSGENFONTSTYLENAMETEMPLATEROLENUMBERMSGENFONTSTYLENAMEBYROLETEXT2"/>
          <w:color w:val="000000"/>
        </w:rPr>
        <w:t>о</w:t>
      </w:r>
      <w:r w:rsidRPr="007A49BA">
        <w:rPr>
          <w:rStyle w:val="MSGENFONTSTYLENAMETEMPLATEROLENUMBERMSGENFONTSTYLENAMEBYROLETEXT2"/>
          <w:color w:val="000000"/>
        </w:rPr>
        <w:t>рий от чрезвычайных ситуаций, обеспечения пожарной безопасности и бе</w:t>
      </w:r>
      <w:r w:rsidRPr="007A49BA">
        <w:rPr>
          <w:rStyle w:val="MSGENFONTSTYLENAMETEMPLATEROLENUMBERMSGENFONTSTYLENAMEBYROLETEXT2"/>
          <w:color w:val="000000"/>
        </w:rPr>
        <w:t>з</w:t>
      </w:r>
      <w:r w:rsidRPr="007A49BA">
        <w:rPr>
          <w:rStyle w:val="MSGENFONTSTYLENAMETEMPLATEROLENUMBERMSGENFONTSTYLENAMEBYROLETEXT2"/>
          <w:color w:val="000000"/>
        </w:rPr>
        <w:t>опасности людей на водных объектах на период до 2030 года»;</w:t>
      </w:r>
    </w:p>
    <w:p w:rsidR="00317CC2" w:rsidRPr="007A49BA" w:rsidRDefault="00317CC2" w:rsidP="00317CC2">
      <w:pPr>
        <w:pStyle w:val="MSGENFONTSTYLENAMETEMPLATEROLENUMBERMSGENFONTSTYLENAMEBYROLETEXT21"/>
        <w:shd w:val="clear" w:color="auto" w:fill="auto"/>
        <w:spacing w:after="0"/>
        <w:ind w:firstLine="760"/>
        <w:jc w:val="both"/>
      </w:pPr>
      <w:r w:rsidRPr="007A49BA">
        <w:rPr>
          <w:rStyle w:val="MSGENFONTSTYLENAMETEMPLATEROLENUMBERMSGENFONTSTYLENAMEBYROLETEXT2"/>
          <w:color w:val="000000"/>
        </w:rPr>
        <w:t>закон Алтайского края от 17.03.1998 № 15-ЗС «О защите населения и территорий Алтайского края от чрезвычайных ситуаций природного и техн</w:t>
      </w:r>
      <w:r w:rsidRPr="007A49BA">
        <w:rPr>
          <w:rStyle w:val="MSGENFONTSTYLENAMETEMPLATEROLENUMBERMSGENFONTSTYLENAMEBYROLETEXT2"/>
          <w:color w:val="000000"/>
        </w:rPr>
        <w:t>о</w:t>
      </w:r>
      <w:r w:rsidRPr="007A49BA">
        <w:rPr>
          <w:rStyle w:val="MSGENFONTSTYLENAMETEMPLATEROLENUMBERMSGENFONTSTYLENAMEBYROLETEXT2"/>
          <w:color w:val="000000"/>
        </w:rPr>
        <w:t>генного характера»;</w:t>
      </w:r>
    </w:p>
    <w:p w:rsidR="00317CC2" w:rsidRPr="007A49BA" w:rsidRDefault="00317CC2" w:rsidP="00317CC2">
      <w:pPr>
        <w:pStyle w:val="MSGENFONTSTYLENAMETEMPLATEROLENUMBERMSGENFONTSTYLENAMEBYROLETEXT21"/>
        <w:shd w:val="clear" w:color="auto" w:fill="auto"/>
        <w:spacing w:after="0"/>
        <w:ind w:firstLine="760"/>
        <w:jc w:val="both"/>
      </w:pPr>
      <w:r w:rsidRPr="007A49BA">
        <w:rPr>
          <w:rStyle w:val="MSGENFONTSTYLENAMETEMPLATEROLENUMBERMSGENFONTSTYLENAMEBYROLETEXT2"/>
          <w:color w:val="000000"/>
        </w:rPr>
        <w:t>закон Алтайского края от 21.11.2012 № 86-ЗС «Об утверждении страт</w:t>
      </w:r>
      <w:r w:rsidRPr="007A49BA">
        <w:rPr>
          <w:rStyle w:val="MSGENFONTSTYLENAMETEMPLATEROLENUMBERMSGENFONTSTYLENAMEBYROLETEXT2"/>
          <w:color w:val="000000"/>
        </w:rPr>
        <w:t>е</w:t>
      </w:r>
      <w:r w:rsidRPr="007A49BA">
        <w:rPr>
          <w:rStyle w:val="MSGENFONTSTYLENAMETEMPLATEROLENUMBERMSGENFONTSTYLENAMEBYROLETEXT2"/>
          <w:color w:val="000000"/>
        </w:rPr>
        <w:t>гии социально-экономического развития Алтайского края до 2025 года»;</w:t>
      </w:r>
    </w:p>
    <w:p w:rsidR="00317CC2" w:rsidRPr="007A49BA" w:rsidRDefault="00317CC2" w:rsidP="00317CC2">
      <w:pPr>
        <w:pStyle w:val="MSGENFONTSTYLENAMETEMPLATEROLENUMBERMSGENFONTSTYLENAMEBYROLETEXT21"/>
        <w:shd w:val="clear" w:color="auto" w:fill="auto"/>
        <w:spacing w:after="0"/>
        <w:ind w:firstLine="760"/>
        <w:jc w:val="both"/>
      </w:pPr>
      <w:r w:rsidRPr="007A49BA">
        <w:rPr>
          <w:rStyle w:val="MSGENFONTSTYLENAMETEMPLATEROLENUMBERMSGENFONTSTYLENAMEBYROLETEXT2"/>
          <w:color w:val="000000"/>
        </w:rPr>
        <w:t>закон Алтайского края от 03.04.2015 № 30-ЗС «О стратегическом план</w:t>
      </w:r>
      <w:r w:rsidRPr="007A49BA">
        <w:rPr>
          <w:rStyle w:val="MSGENFONTSTYLENAMETEMPLATEROLENUMBERMSGENFONTSTYLENAMEBYROLETEXT2"/>
          <w:color w:val="000000"/>
        </w:rPr>
        <w:t>и</w:t>
      </w:r>
      <w:r w:rsidRPr="007A49BA">
        <w:rPr>
          <w:rStyle w:val="MSGENFONTSTYLENAMETEMPLATEROLENUMBERMSGENFONTSTYLENAMEBYROLETEXT2"/>
          <w:color w:val="000000"/>
        </w:rPr>
        <w:t>ровании в Алтайском крае».</w:t>
      </w:r>
    </w:p>
    <w:p w:rsidR="00317CC2" w:rsidRPr="007A49BA" w:rsidRDefault="00317CC2" w:rsidP="00317CC2">
      <w:pPr>
        <w:pStyle w:val="MSGENFONTSTYLENAMETEMPLATEROLENUMBERMSGENFONTSTYLENAMEBYROLETEXT21"/>
        <w:shd w:val="clear" w:color="auto" w:fill="auto"/>
        <w:spacing w:after="0"/>
        <w:ind w:firstLine="760"/>
        <w:jc w:val="both"/>
      </w:pPr>
      <w:r w:rsidRPr="007A49BA">
        <w:rPr>
          <w:rStyle w:val="MSGENFONTSTYLENAMETEMPLATEROLENUMBERMSGENFONTSTYLENAMEBYROLETEXT2"/>
          <w:color w:val="000000"/>
        </w:rPr>
        <w:t>В рамках исполнения полномочий органов местного самоуправления, установленных указанными нормативно-правовыми актами, с учетом напра</w:t>
      </w:r>
      <w:r w:rsidRPr="007A49BA">
        <w:rPr>
          <w:rStyle w:val="MSGENFONTSTYLENAMETEMPLATEROLENUMBERMSGENFONTSTYLENAMEBYROLETEXT2"/>
          <w:color w:val="000000"/>
        </w:rPr>
        <w:t>в</w:t>
      </w:r>
      <w:r w:rsidRPr="007A49BA">
        <w:rPr>
          <w:rStyle w:val="MSGENFONTSTYLENAMETEMPLATEROLENUMBERMSGENFONTSTYLENAMEBYROLETEXT2"/>
          <w:color w:val="000000"/>
        </w:rPr>
        <w:t>лений развития муниципального образования Поспелихинский район Алта</w:t>
      </w:r>
      <w:r w:rsidRPr="007A49BA">
        <w:rPr>
          <w:rStyle w:val="MSGENFONTSTYLENAMETEMPLATEROLENUMBERMSGENFONTSTYLENAMEBYROLETEXT2"/>
          <w:color w:val="000000"/>
        </w:rPr>
        <w:t>й</w:t>
      </w:r>
      <w:r w:rsidRPr="007A49BA">
        <w:rPr>
          <w:rStyle w:val="MSGENFONTSTYLENAMETEMPLATEROLENUMBERMSGENFONTSTYLENAMEBYROLETEXT2"/>
          <w:color w:val="000000"/>
        </w:rPr>
        <w:t>ского края, определенных стратегией социально-экономического развития А</w:t>
      </w:r>
      <w:r w:rsidRPr="007A49BA">
        <w:rPr>
          <w:rStyle w:val="MSGENFONTSTYLENAMETEMPLATEROLENUMBERMSGENFONTSTYLENAMEBYROLETEXT2"/>
          <w:color w:val="000000"/>
        </w:rPr>
        <w:t>л</w:t>
      </w:r>
      <w:r w:rsidRPr="007A49BA">
        <w:rPr>
          <w:rStyle w:val="MSGENFONTSTYLENAMETEMPLATEROLENUMBERMSGENFONTSTYLENAMEBYROLETEXT2"/>
          <w:color w:val="000000"/>
        </w:rPr>
        <w:t>тайского края до 2025 года, утвержденной законом Алтайского края от 21.11.2012 № 86-ЗС (далее - «Стратегия»), приоритетными направлениями м</w:t>
      </w:r>
      <w:r w:rsidRPr="007A49BA">
        <w:rPr>
          <w:rStyle w:val="MSGENFONTSTYLENAMETEMPLATEROLENUMBERMSGENFONTSTYLENAMEBYROLETEXT2"/>
          <w:color w:val="000000"/>
        </w:rPr>
        <w:t>у</w:t>
      </w:r>
      <w:r w:rsidRPr="007A49BA">
        <w:rPr>
          <w:rStyle w:val="MSGENFONTSTYLENAMETEMPLATEROLENUMBERMSGENFONTSTYLENAMEBYROLETEXT2"/>
          <w:color w:val="000000"/>
        </w:rPr>
        <w:t>ниципальной политики в сфере реализации</w:t>
      </w:r>
    </w:p>
    <w:p w:rsidR="00317CC2" w:rsidRPr="007A49BA" w:rsidRDefault="00317CC2" w:rsidP="001E26A4">
      <w:pPr>
        <w:pStyle w:val="MSGENFONTSTYLENAMETEMPLATEROLENUMBERMSGENFONTSTYLENAMEBYROLETEXT21"/>
        <w:shd w:val="clear" w:color="auto" w:fill="auto"/>
        <w:spacing w:after="0"/>
        <w:ind w:firstLine="0"/>
        <w:jc w:val="both"/>
      </w:pPr>
      <w:r w:rsidRPr="007A49BA">
        <w:rPr>
          <w:rStyle w:val="MSGENFONTSTYLENAMETEMPLATEROLENUMBERMSGENFONTSTYLENAMEBYROLETEXT2"/>
          <w:color w:val="000000"/>
        </w:rPr>
        <w:t>муниципальной программы являются:</w:t>
      </w:r>
    </w:p>
    <w:p w:rsidR="00317CC2" w:rsidRPr="007A49BA" w:rsidRDefault="00317CC2" w:rsidP="001E26A4">
      <w:pPr>
        <w:pStyle w:val="MSGENFONTSTYLENAMETEMPLATEROLENUMBERMSGENFONTSTYLENAMEBYROLETEXT21"/>
        <w:shd w:val="clear" w:color="auto" w:fill="auto"/>
        <w:tabs>
          <w:tab w:val="left" w:pos="1162"/>
        </w:tabs>
        <w:spacing w:after="0"/>
        <w:ind w:firstLine="760"/>
        <w:jc w:val="both"/>
      </w:pPr>
      <w:r w:rsidRPr="007A49BA">
        <w:rPr>
          <w:rStyle w:val="MSGENFONTSTYLENAMETEMPLATEROLENUMBERMSGENFONTSTYLENAMEBYROLETEXT2"/>
          <w:color w:val="000000"/>
        </w:rPr>
        <w:t>а)</w:t>
      </w:r>
      <w:r w:rsidRPr="007A49BA">
        <w:rPr>
          <w:rStyle w:val="MSGENFONTSTYLENAMETEMPLATEROLENUMBERMSGENFONTSTYLENAMEBYROLETEXT2"/>
          <w:color w:val="000000"/>
        </w:rPr>
        <w:tab/>
        <w:t>в области защиты населения и территорий от ЧС:</w:t>
      </w:r>
    </w:p>
    <w:p w:rsidR="00317CC2" w:rsidRPr="007A49BA" w:rsidRDefault="00317CC2" w:rsidP="001E26A4">
      <w:pPr>
        <w:pStyle w:val="MSGENFONTSTYLENAMETEMPLATEROLENUMBERMSGENFONTSTYLENAMEBYROLETEXT21"/>
        <w:shd w:val="clear" w:color="auto" w:fill="auto"/>
        <w:spacing w:after="0"/>
        <w:ind w:firstLine="760"/>
        <w:jc w:val="both"/>
      </w:pPr>
      <w:r w:rsidRPr="007A49BA">
        <w:rPr>
          <w:rStyle w:val="MSGENFONTSTYLENAMETEMPLATEROLENUMBERMSGENFONTSTYLENAMEBYROLETEXT2"/>
          <w:color w:val="000000"/>
        </w:rPr>
        <w:t xml:space="preserve">внедрение комплексных </w:t>
      </w:r>
      <w:proofErr w:type="gramStart"/>
      <w:r w:rsidRPr="007A49BA">
        <w:rPr>
          <w:rStyle w:val="MSGENFONTSTYLENAMETEMPLATEROLENUMBERMSGENFONTSTYLENAMEBYROLETEXT2"/>
          <w:color w:val="000000"/>
        </w:rPr>
        <w:t>систем обеспечения безопасности жизнеде</w:t>
      </w:r>
      <w:r w:rsidRPr="007A49BA">
        <w:rPr>
          <w:rStyle w:val="MSGENFONTSTYLENAMETEMPLATEROLENUMBERMSGENFONTSTYLENAMEBYROLETEXT2"/>
          <w:color w:val="000000"/>
        </w:rPr>
        <w:t>я</w:t>
      </w:r>
      <w:r w:rsidRPr="007A49BA">
        <w:rPr>
          <w:rStyle w:val="MSGENFONTSTYLENAMETEMPLATEROLENUMBERMSGENFONTSTYLENAMEBYROLETEXT2"/>
          <w:color w:val="000000"/>
        </w:rPr>
        <w:t>тельности населения</w:t>
      </w:r>
      <w:proofErr w:type="gramEnd"/>
      <w:r w:rsidRPr="007A49BA">
        <w:rPr>
          <w:rStyle w:val="MSGENFONTSTYLENAMETEMPLATEROLENUMBERMSGENFONTSTYLENAMEBYROLETEXT2"/>
          <w:color w:val="000000"/>
        </w:rPr>
        <w:t>;</w:t>
      </w:r>
    </w:p>
    <w:p w:rsidR="00317CC2" w:rsidRPr="007A49BA" w:rsidRDefault="00317CC2" w:rsidP="001E26A4">
      <w:pPr>
        <w:pStyle w:val="MSGENFONTSTYLENAMETEMPLATEROLENUMBERMSGENFONTSTYLENAMEBYROLETEXT21"/>
        <w:shd w:val="clear" w:color="auto" w:fill="auto"/>
        <w:spacing w:after="0"/>
        <w:ind w:firstLine="760"/>
        <w:jc w:val="both"/>
      </w:pPr>
      <w:r w:rsidRPr="007A49BA">
        <w:rPr>
          <w:rStyle w:val="MSGENFONTSTYLENAMETEMPLATEROLENUMBERMSGENFONTSTYLENAMEBYROLETEXT2"/>
          <w:color w:val="000000"/>
        </w:rPr>
        <w:t>повышение уровня защиты населения от ЧС и внедрение современных технологий и методов при проведении аварийно-спасательных работ;</w:t>
      </w:r>
    </w:p>
    <w:p w:rsidR="00317CC2" w:rsidRPr="007A49BA" w:rsidRDefault="00317CC2" w:rsidP="001E26A4">
      <w:pPr>
        <w:pStyle w:val="MSGENFONTSTYLENAMETEMPLATEROLENUMBERMSGENFONTSTYLENAMEBYROLETEXT21"/>
        <w:shd w:val="clear" w:color="auto" w:fill="auto"/>
        <w:tabs>
          <w:tab w:val="left" w:pos="1181"/>
        </w:tabs>
        <w:spacing w:after="0"/>
        <w:ind w:firstLine="760"/>
        <w:jc w:val="both"/>
      </w:pPr>
      <w:r w:rsidRPr="007A49BA">
        <w:rPr>
          <w:rStyle w:val="MSGENFONTSTYLENAMETEMPLATEROLENUMBERMSGENFONTSTYLENAMEBYROLETEXT2"/>
          <w:color w:val="000000"/>
        </w:rPr>
        <w:t>б)</w:t>
      </w:r>
      <w:r w:rsidRPr="007A49BA">
        <w:rPr>
          <w:rStyle w:val="MSGENFONTSTYLENAMETEMPLATEROLENUMBERMSGENFONTSTYLENAMEBYROLETEXT2"/>
          <w:color w:val="000000"/>
        </w:rPr>
        <w:tab/>
        <w:t>в области обеспечения пожарной безопасности:</w:t>
      </w:r>
    </w:p>
    <w:p w:rsidR="00317CC2" w:rsidRPr="007A49BA" w:rsidRDefault="00317CC2" w:rsidP="002168E9">
      <w:pPr>
        <w:pStyle w:val="MSGENFONTSTYLENAMETEMPLATEROLENUMBERMSGENFONTSTYLENAMEBYROLETEXT21"/>
        <w:shd w:val="clear" w:color="auto" w:fill="auto"/>
        <w:tabs>
          <w:tab w:val="left" w:pos="2570"/>
          <w:tab w:val="left" w:pos="7590"/>
        </w:tabs>
        <w:spacing w:after="0"/>
        <w:ind w:firstLine="760"/>
        <w:jc w:val="both"/>
      </w:pPr>
      <w:r w:rsidRPr="007A49BA">
        <w:rPr>
          <w:rStyle w:val="MSGENFONTSTYLENAMETEMPLATEROLENUMBERMSGENFONTSTYLENAMEBYROLETEXT2"/>
          <w:color w:val="000000"/>
        </w:rPr>
        <w:t>обеспечение</w:t>
      </w:r>
      <w:r w:rsidR="002168E9">
        <w:rPr>
          <w:rStyle w:val="MSGENFONTSTYLENAMETEMPLATEROLENUMBERMSGENFONTSTYLENAMEBYROLETEXT2"/>
          <w:color w:val="000000"/>
        </w:rPr>
        <w:tab/>
        <w:t xml:space="preserve">качественного повышения уровня </w:t>
      </w:r>
      <w:r w:rsidRPr="007A49BA">
        <w:rPr>
          <w:rStyle w:val="MSGENFONTSTYLENAMETEMPLATEROLENUMBERMSGENFONTSTYLENAMEBYROLETEXT2"/>
          <w:color w:val="000000"/>
        </w:rPr>
        <w:t>защищенности</w:t>
      </w:r>
      <w:r w:rsidR="002168E9">
        <w:t xml:space="preserve"> </w:t>
      </w:r>
      <w:r w:rsidRPr="007A49BA">
        <w:rPr>
          <w:rStyle w:val="MSGENFONTSTYLENAMETEMPLATEROLENUMBERMSGENFONTSTYLENAMEBYROLETEXT2"/>
          <w:color w:val="000000"/>
        </w:rPr>
        <w:t>насел</w:t>
      </w:r>
      <w:r w:rsidRPr="007A49BA">
        <w:rPr>
          <w:rStyle w:val="MSGENFONTSTYLENAMETEMPLATEROLENUMBERMSGENFONTSTYLENAMEBYROLETEXT2"/>
          <w:color w:val="000000"/>
        </w:rPr>
        <w:t>е</w:t>
      </w:r>
      <w:r w:rsidRPr="007A49BA">
        <w:rPr>
          <w:rStyle w:val="MSGENFONTSTYLENAMETEMPLATEROLENUMBERMSGENFONTSTYLENAMEBYROLETEXT2"/>
          <w:color w:val="000000"/>
        </w:rPr>
        <w:t>ния и объектов защиты от пожаров;</w:t>
      </w:r>
    </w:p>
    <w:p w:rsidR="00317CC2" w:rsidRPr="007A49BA" w:rsidRDefault="00317CC2" w:rsidP="002168E9">
      <w:pPr>
        <w:pStyle w:val="MSGENFONTSTYLENAMETEMPLATEROLENUMBERMSGENFONTSTYLENAMEBYROLETEXT21"/>
        <w:shd w:val="clear" w:color="auto" w:fill="auto"/>
        <w:tabs>
          <w:tab w:val="left" w:pos="2570"/>
          <w:tab w:val="left" w:pos="7590"/>
        </w:tabs>
        <w:spacing w:after="0"/>
        <w:ind w:firstLine="760"/>
        <w:jc w:val="both"/>
      </w:pPr>
      <w:r w:rsidRPr="007A49BA">
        <w:rPr>
          <w:rStyle w:val="MSGENFONTSTYLENAMETEMPLATEROLENUMBERMSGENFONTSTYLENAMEBYROLETEXT2"/>
          <w:color w:val="000000"/>
        </w:rPr>
        <w:t>обеспечение</w:t>
      </w:r>
      <w:r w:rsidRPr="007A49BA">
        <w:rPr>
          <w:rStyle w:val="MSGENFONTSTYLENAMETEMPLATEROLENUMBERMSGENFONTSTYLENAMEBYROLETEXT2"/>
          <w:color w:val="000000"/>
        </w:rPr>
        <w:tab/>
        <w:t>эффективного функ</w:t>
      </w:r>
      <w:r w:rsidR="002168E9">
        <w:rPr>
          <w:rStyle w:val="MSGENFONTSTYLENAMETEMPLATEROLENUMBERMSGENFONTSTYLENAMEBYROLETEXT2"/>
          <w:color w:val="000000"/>
        </w:rPr>
        <w:t xml:space="preserve">ционирования </w:t>
      </w:r>
      <w:r w:rsidRPr="007A49BA">
        <w:rPr>
          <w:rStyle w:val="MSGENFONTSTYLENAMETEMPLATEROLENUMBERMSGENFONTSTYLENAMEBYROLETEXT2"/>
          <w:color w:val="000000"/>
        </w:rPr>
        <w:t>и развития</w:t>
      </w:r>
      <w:r w:rsidR="002168E9">
        <w:t xml:space="preserve"> </w:t>
      </w:r>
      <w:r w:rsidRPr="007A49BA">
        <w:rPr>
          <w:rStyle w:val="MSGENFONTSTYLENAMETEMPLATEROLENUMBERMSGENFONTSTYLENAMEBYROLETEXT2"/>
          <w:color w:val="000000"/>
        </w:rPr>
        <w:t>добровол</w:t>
      </w:r>
      <w:r w:rsidRPr="007A49BA">
        <w:rPr>
          <w:rStyle w:val="MSGENFONTSTYLENAMETEMPLATEROLENUMBERMSGENFONTSTYLENAMEBYROLETEXT2"/>
          <w:color w:val="000000"/>
        </w:rPr>
        <w:t>ь</w:t>
      </w:r>
      <w:r w:rsidRPr="007A49BA">
        <w:rPr>
          <w:rStyle w:val="MSGENFONTSTYLENAMETEMPLATEROLENUMBERMSGENFONTSTYLENAMEBYROLETEXT2"/>
          <w:color w:val="000000"/>
        </w:rPr>
        <w:t>ной пожарной охраны.</w:t>
      </w:r>
    </w:p>
    <w:p w:rsidR="00317CC2" w:rsidRPr="007A49BA" w:rsidRDefault="00317CC2" w:rsidP="001E26A4">
      <w:pPr>
        <w:pStyle w:val="MSGENFONTSTYLENAMETEMPLATEROLENUMBERMSGENFONTSTYLENAMEBYROLETEXT21"/>
        <w:shd w:val="clear" w:color="auto" w:fill="auto"/>
        <w:tabs>
          <w:tab w:val="left" w:pos="1181"/>
        </w:tabs>
        <w:spacing w:after="0"/>
        <w:ind w:firstLine="760"/>
        <w:jc w:val="both"/>
      </w:pPr>
      <w:r w:rsidRPr="007A49BA">
        <w:rPr>
          <w:rStyle w:val="MSGENFONTSTYLENAMETEMPLATEROLENUMBERMSGENFONTSTYLENAMEBYROLETEXT2"/>
          <w:color w:val="000000"/>
        </w:rPr>
        <w:t>в)</w:t>
      </w:r>
      <w:r w:rsidRPr="007A49BA">
        <w:rPr>
          <w:rStyle w:val="MSGENFONTSTYLENAMETEMPLATEROLENUMBERMSGENFONTSTYLENAMEBYROLETEXT2"/>
          <w:color w:val="000000"/>
        </w:rPr>
        <w:tab/>
        <w:t>в области обеспечения безопасности людей на водных объектах:</w:t>
      </w:r>
    </w:p>
    <w:p w:rsidR="00317CC2" w:rsidRPr="007A49BA" w:rsidRDefault="00317CC2" w:rsidP="001E26A4">
      <w:pPr>
        <w:pStyle w:val="MSGENFONTSTYLENAMETEMPLATEROLENUMBERMSGENFONTSTYLENAMEBYROLETEXT21"/>
        <w:shd w:val="clear" w:color="auto" w:fill="auto"/>
        <w:spacing w:after="0"/>
        <w:ind w:firstLine="760"/>
        <w:jc w:val="both"/>
      </w:pPr>
      <w:r w:rsidRPr="007A49BA">
        <w:rPr>
          <w:rStyle w:val="MSGENFONTSTYLENAMETEMPLATEROLENUMBERMSGENFONTSTYLENAMEBYROLETEXT2"/>
          <w:color w:val="000000"/>
        </w:rPr>
        <w:t>уменьшение количества погибших граждан на водных объектах.</w:t>
      </w:r>
    </w:p>
    <w:p w:rsidR="00317CC2" w:rsidRPr="007A49BA" w:rsidRDefault="00317CC2" w:rsidP="001E26A4">
      <w:pPr>
        <w:pStyle w:val="MSGENFONTSTYLENAMETEMPLATEROLENUMBERMSGENFONTSTYLENAMEBYROLETEXT21"/>
        <w:shd w:val="clear" w:color="auto" w:fill="auto"/>
        <w:spacing w:after="0"/>
        <w:ind w:firstLine="760"/>
        <w:jc w:val="both"/>
      </w:pPr>
      <w:r w:rsidRPr="007A49BA">
        <w:rPr>
          <w:rStyle w:val="MSGENFONTSTYLENAMETEMPLATEROLENUMBERMSGENFONTSTYLENAMEBYROLETEXT2"/>
          <w:color w:val="000000"/>
        </w:rPr>
        <w:t>Сведения об индикаторах муниципальной программы и их значениях</w:t>
      </w:r>
    </w:p>
    <w:p w:rsidR="00317CC2" w:rsidRPr="007A49BA" w:rsidRDefault="00317CC2" w:rsidP="001E26A4">
      <w:pPr>
        <w:pStyle w:val="MSGENFONTSTYLENAMETEMPLATEROLENUMBERMSGENFONTSTYLENAMEBYROLETEXT21"/>
        <w:shd w:val="clear" w:color="auto" w:fill="auto"/>
        <w:spacing w:after="329"/>
        <w:ind w:firstLine="0"/>
        <w:jc w:val="both"/>
        <w:rPr>
          <w:rStyle w:val="MSGENFONTSTYLENAMETEMPLATEROLENUMBERMSGENFONTSTYLENAMEBYROLETEXT2"/>
          <w:color w:val="000000"/>
        </w:rPr>
      </w:pPr>
      <w:proofErr w:type="gramStart"/>
      <w:r w:rsidRPr="007A49BA">
        <w:rPr>
          <w:rStyle w:val="MSGENFONTSTYLENAMETEMPLATEROLENUMBERMSGENFONTSTYLENAMEBYROLETEXT2"/>
          <w:color w:val="000000"/>
        </w:rPr>
        <w:t>приведены</w:t>
      </w:r>
      <w:proofErr w:type="gramEnd"/>
      <w:r w:rsidRPr="007A49BA">
        <w:rPr>
          <w:rStyle w:val="MSGENFONTSTYLENAMETEMPLATEROLENUMBERMSGENFONTSTYLENAMEBYROLETEXT2"/>
          <w:color w:val="000000"/>
        </w:rPr>
        <w:t xml:space="preserve"> в приложении 1.</w:t>
      </w:r>
    </w:p>
    <w:p w:rsidR="00317CC2" w:rsidRPr="007A49BA" w:rsidRDefault="00317CC2" w:rsidP="007A49BA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 w:rsidRPr="007A49BA">
        <w:rPr>
          <w:rStyle w:val="MSGENFONTSTYLENAMETEMPLATEROLENUMBERMSGENFONTSTYLENAMEBYROLETEXT2"/>
          <w:color w:val="000000"/>
        </w:rPr>
        <w:t>2.</w:t>
      </w:r>
      <w:r w:rsidR="007A49BA">
        <w:rPr>
          <w:rStyle w:val="MSGENFONTSTYLENAMETEMPLATEROLENUMBERMSGENFONTSTYLENAMEBYROLETEXT2"/>
          <w:color w:val="000000"/>
        </w:rPr>
        <w:t>2</w:t>
      </w:r>
      <w:r w:rsidRPr="007A49BA">
        <w:rPr>
          <w:rStyle w:val="MSGENFONTSTYLENAMETEMPLATEROLENUMBERMSGENFONTSTYLENAMEBYROLETEXT2"/>
          <w:color w:val="000000"/>
        </w:rPr>
        <w:t>.</w:t>
      </w:r>
      <w:r w:rsidRPr="007A49BA">
        <w:rPr>
          <w:sz w:val="28"/>
          <w:szCs w:val="28"/>
        </w:rPr>
        <w:t xml:space="preserve"> Цель, задачи муниципальной программы</w:t>
      </w:r>
    </w:p>
    <w:p w:rsidR="00317CC2" w:rsidRPr="007A49BA" w:rsidRDefault="00317CC2" w:rsidP="00317CC2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</w:p>
    <w:p w:rsidR="00317CC2" w:rsidRPr="007A49BA" w:rsidRDefault="00317CC2" w:rsidP="00317CC2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7A49BA">
        <w:rPr>
          <w:sz w:val="28"/>
          <w:szCs w:val="28"/>
        </w:rPr>
        <w:t>Целью муниципальной программы является предотвращение и снижение риска возникновения чрезвычайных ситуаций, а также  минимизация социал</w:t>
      </w:r>
      <w:r w:rsidRPr="007A49BA">
        <w:rPr>
          <w:sz w:val="28"/>
          <w:szCs w:val="28"/>
        </w:rPr>
        <w:t>ь</w:t>
      </w:r>
      <w:r w:rsidRPr="007A49BA">
        <w:rPr>
          <w:sz w:val="28"/>
          <w:szCs w:val="28"/>
        </w:rPr>
        <w:t>ного,  экономического и экологического  ущерба, наносимого населению,  экономике и природной среде, от  чрезвычайных ситуаций природного и  те</w:t>
      </w:r>
      <w:r w:rsidRPr="007A49BA">
        <w:rPr>
          <w:sz w:val="28"/>
          <w:szCs w:val="28"/>
        </w:rPr>
        <w:t>х</w:t>
      </w:r>
      <w:r w:rsidRPr="007A49BA">
        <w:rPr>
          <w:sz w:val="28"/>
          <w:szCs w:val="28"/>
        </w:rPr>
        <w:t>ногенного характера, пожаров и  происшествий на водных объектах Поспел</w:t>
      </w:r>
      <w:r w:rsidRPr="007A49BA">
        <w:rPr>
          <w:sz w:val="28"/>
          <w:szCs w:val="28"/>
        </w:rPr>
        <w:t>и</w:t>
      </w:r>
      <w:r w:rsidRPr="007A49BA">
        <w:rPr>
          <w:sz w:val="28"/>
          <w:szCs w:val="28"/>
        </w:rPr>
        <w:t xml:space="preserve">хинского района  Алтайского края. </w:t>
      </w:r>
    </w:p>
    <w:p w:rsidR="00317CC2" w:rsidRPr="007A49BA" w:rsidRDefault="00317CC2" w:rsidP="00317CC2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7A49BA">
        <w:rPr>
          <w:sz w:val="28"/>
          <w:szCs w:val="28"/>
        </w:rPr>
        <w:t>Достижение цели требует формирования комплексного подхода к мун</w:t>
      </w:r>
      <w:r w:rsidRPr="007A49BA">
        <w:rPr>
          <w:sz w:val="28"/>
          <w:szCs w:val="28"/>
        </w:rPr>
        <w:t>и</w:t>
      </w:r>
      <w:r w:rsidRPr="007A49BA">
        <w:rPr>
          <w:sz w:val="28"/>
          <w:szCs w:val="28"/>
        </w:rPr>
        <w:t>ципальному управлению в сфере обеспечения безопасности людей и террит</w:t>
      </w:r>
      <w:r w:rsidRPr="007A49BA">
        <w:rPr>
          <w:sz w:val="28"/>
          <w:szCs w:val="28"/>
        </w:rPr>
        <w:t>о</w:t>
      </w:r>
      <w:r w:rsidRPr="007A49BA">
        <w:rPr>
          <w:sz w:val="28"/>
          <w:szCs w:val="28"/>
        </w:rPr>
        <w:t>рий Поспелихинского района Алтайского края и решения следующих задач:</w:t>
      </w:r>
    </w:p>
    <w:p w:rsidR="00317CC2" w:rsidRPr="007A49BA" w:rsidRDefault="00317CC2" w:rsidP="00317CC2">
      <w:pPr>
        <w:pStyle w:val="MSGENFONTSTYLENAMETEMPLATEROLENUMBERMSGENFONTSTYLENAMEBYROLETEXT21"/>
        <w:framePr w:w="9518" w:wrap="notBeside" w:vAnchor="text" w:hAnchor="text" w:xAlign="center" w:y="1"/>
        <w:numPr>
          <w:ilvl w:val="0"/>
          <w:numId w:val="17"/>
        </w:numPr>
        <w:shd w:val="clear" w:color="auto" w:fill="auto"/>
        <w:tabs>
          <w:tab w:val="left" w:pos="581"/>
        </w:tabs>
        <w:spacing w:after="0"/>
        <w:jc w:val="both"/>
      </w:pPr>
      <w:r w:rsidRPr="007A49BA">
        <w:rPr>
          <w:rStyle w:val="MSGENFONTSTYLENAMETEMPLATEROLENUMBERMSGENFONTSTYLENAMEBYROLETEXT20"/>
          <w:color w:val="000000"/>
        </w:rPr>
        <w:lastRenderedPageBreak/>
        <w:t>Защита населения и территории Поспелихинского района от ЧС.</w:t>
      </w:r>
    </w:p>
    <w:p w:rsidR="00317CC2" w:rsidRPr="007A49BA" w:rsidRDefault="00317CC2" w:rsidP="00317CC2">
      <w:pPr>
        <w:pStyle w:val="MSGENFONTSTYLENAMETEMPLATEROLENUMBERMSGENFONTSTYLENAMEBYROLETEXT21"/>
        <w:framePr w:w="9518" w:wrap="notBeside" w:vAnchor="text" w:hAnchor="text" w:xAlign="center" w:y="1"/>
        <w:numPr>
          <w:ilvl w:val="0"/>
          <w:numId w:val="17"/>
        </w:numPr>
        <w:shd w:val="clear" w:color="auto" w:fill="auto"/>
        <w:tabs>
          <w:tab w:val="left" w:pos="624"/>
        </w:tabs>
        <w:spacing w:after="0"/>
        <w:jc w:val="both"/>
      </w:pPr>
      <w:r w:rsidRPr="007A49BA">
        <w:rPr>
          <w:rStyle w:val="MSGENFONTSTYLENAMETEMPLATEROLENUMBERMSGENFONTSTYLENAMEBYROLETEXT20"/>
          <w:color w:val="000000"/>
        </w:rPr>
        <w:t>Обеспечение пожарной безопасности на территории Поспелихинского района.</w:t>
      </w:r>
    </w:p>
    <w:p w:rsidR="00317CC2" w:rsidRPr="007A49BA" w:rsidRDefault="00317CC2" w:rsidP="002168E9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7A49BA">
        <w:rPr>
          <w:rStyle w:val="MSGENFONTSTYLENAMETEMPLATEROLENUMBERMSGENFONTSTYLENAMEBYROLETEXT20"/>
          <w:color w:val="000000"/>
        </w:rPr>
        <w:t>Обеспечение безопасности людей на водных объектах Поспелихинского района.</w:t>
      </w:r>
    </w:p>
    <w:p w:rsidR="00317CC2" w:rsidRPr="007A49BA" w:rsidRDefault="00317CC2" w:rsidP="002168E9">
      <w:pPr>
        <w:widowControl w:val="0"/>
        <w:autoSpaceDE w:val="0"/>
        <w:autoSpaceDN w:val="0"/>
        <w:adjustRightInd w:val="0"/>
        <w:ind w:left="700"/>
        <w:jc w:val="both"/>
        <w:outlineLvl w:val="1"/>
        <w:rPr>
          <w:sz w:val="28"/>
          <w:szCs w:val="28"/>
        </w:rPr>
      </w:pPr>
    </w:p>
    <w:p w:rsidR="00317CC2" w:rsidRPr="007A49BA" w:rsidRDefault="007A49BA" w:rsidP="002168E9">
      <w:pPr>
        <w:widowControl w:val="0"/>
        <w:autoSpaceDE w:val="0"/>
        <w:autoSpaceDN w:val="0"/>
        <w:adjustRightInd w:val="0"/>
        <w:ind w:firstLine="3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2.3</w:t>
      </w:r>
      <w:r w:rsidR="00317CC2" w:rsidRPr="007A49BA">
        <w:rPr>
          <w:sz w:val="28"/>
          <w:szCs w:val="28"/>
        </w:rPr>
        <w:t>. Индикаторы (показатели) и конечные результаты реализации муниц</w:t>
      </w:r>
      <w:r w:rsidR="00317CC2" w:rsidRPr="007A49BA">
        <w:rPr>
          <w:sz w:val="28"/>
          <w:szCs w:val="28"/>
        </w:rPr>
        <w:t>и</w:t>
      </w:r>
      <w:r w:rsidR="00317CC2" w:rsidRPr="007A49BA">
        <w:rPr>
          <w:sz w:val="28"/>
          <w:szCs w:val="28"/>
        </w:rPr>
        <w:t>пальной программы</w:t>
      </w:r>
    </w:p>
    <w:p w:rsidR="00317CC2" w:rsidRPr="007A49BA" w:rsidRDefault="00317CC2" w:rsidP="002168E9">
      <w:pPr>
        <w:widowControl w:val="0"/>
        <w:autoSpaceDE w:val="0"/>
        <w:autoSpaceDN w:val="0"/>
        <w:adjustRightInd w:val="0"/>
        <w:ind w:left="700"/>
        <w:jc w:val="both"/>
        <w:outlineLvl w:val="1"/>
        <w:rPr>
          <w:sz w:val="28"/>
          <w:szCs w:val="28"/>
        </w:rPr>
      </w:pPr>
    </w:p>
    <w:p w:rsidR="00317CC2" w:rsidRPr="007A49BA" w:rsidRDefault="00317CC2" w:rsidP="002168E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A49BA">
        <w:rPr>
          <w:sz w:val="28"/>
          <w:szCs w:val="28"/>
        </w:rPr>
        <w:t>Ожидаемые результаты реализации муниципальной программы:</w:t>
      </w:r>
    </w:p>
    <w:p w:rsidR="00317CC2" w:rsidRPr="007A49BA" w:rsidRDefault="00317CC2" w:rsidP="002168E9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7A49BA">
        <w:rPr>
          <w:sz w:val="28"/>
          <w:szCs w:val="28"/>
        </w:rPr>
        <w:t>- количество чрезвычайных ситуаций -  не более 1 ед. в год;</w:t>
      </w:r>
    </w:p>
    <w:p w:rsidR="00317CC2" w:rsidRPr="007A49BA" w:rsidRDefault="00317CC2" w:rsidP="002168E9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7A49BA">
        <w:rPr>
          <w:sz w:val="28"/>
          <w:szCs w:val="28"/>
        </w:rPr>
        <w:t>- снижение количества пожаров (по  отношению к уровню 2020 года) не менее 10 единиц;</w:t>
      </w:r>
    </w:p>
    <w:p w:rsidR="00317CC2" w:rsidRPr="007A49BA" w:rsidRDefault="00317CC2" w:rsidP="00317CC2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7A49BA">
        <w:rPr>
          <w:sz w:val="28"/>
          <w:szCs w:val="28"/>
        </w:rPr>
        <w:t>- снижение количества происшествий на  водных объектах (по отношению к  уровню 2020 года) не более 1 человека в год.</w:t>
      </w:r>
    </w:p>
    <w:p w:rsidR="00317CC2" w:rsidRDefault="00317CC2" w:rsidP="00317CC2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7A49BA">
        <w:rPr>
          <w:sz w:val="28"/>
          <w:szCs w:val="28"/>
        </w:rPr>
        <w:t>Перечень показателей носит открытый характер и предусматривает возмо</w:t>
      </w:r>
      <w:r w:rsidRPr="007A49BA">
        <w:rPr>
          <w:sz w:val="28"/>
          <w:szCs w:val="28"/>
        </w:rPr>
        <w:t>ж</w:t>
      </w:r>
      <w:r w:rsidRPr="007A49BA">
        <w:rPr>
          <w:sz w:val="28"/>
          <w:szCs w:val="28"/>
        </w:rPr>
        <w:t>ность их корректировки в случаях потери информативности индикаторов, и</w:t>
      </w:r>
      <w:r w:rsidRPr="007A49BA">
        <w:rPr>
          <w:sz w:val="28"/>
          <w:szCs w:val="28"/>
        </w:rPr>
        <w:t>з</w:t>
      </w:r>
      <w:r w:rsidRPr="007A49BA">
        <w:rPr>
          <w:sz w:val="28"/>
          <w:szCs w:val="28"/>
        </w:rPr>
        <w:t>менения приоритетов региональной и муниципальной политики в сфере реал</w:t>
      </w:r>
      <w:r w:rsidRPr="007A49BA">
        <w:rPr>
          <w:sz w:val="28"/>
          <w:szCs w:val="28"/>
        </w:rPr>
        <w:t>и</w:t>
      </w:r>
      <w:r w:rsidRPr="007A49BA">
        <w:rPr>
          <w:sz w:val="28"/>
          <w:szCs w:val="28"/>
        </w:rPr>
        <w:t>зации муниципальной программы. Сведения об индикаторах муниципальной программы приведены в приложении 1.</w:t>
      </w:r>
    </w:p>
    <w:p w:rsidR="007A49BA" w:rsidRDefault="007A49BA" w:rsidP="00317CC2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A49BA" w:rsidRPr="00141266" w:rsidRDefault="007A49BA" w:rsidP="007A49BA">
      <w:pPr>
        <w:adjustRightInd w:val="0"/>
        <w:ind w:firstLine="340"/>
        <w:rPr>
          <w:color w:val="000000"/>
          <w:sz w:val="28"/>
          <w:szCs w:val="28"/>
        </w:rPr>
      </w:pPr>
      <w:r w:rsidRPr="00141266">
        <w:rPr>
          <w:color w:val="000000"/>
          <w:sz w:val="28"/>
          <w:szCs w:val="28"/>
        </w:rPr>
        <w:t xml:space="preserve">2.4  Период реализации программы: с 2021 по 2025 годы. </w:t>
      </w:r>
    </w:p>
    <w:p w:rsidR="007A49BA" w:rsidRPr="007A49BA" w:rsidRDefault="007A49BA" w:rsidP="00317CC2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317CC2" w:rsidRPr="007A49BA" w:rsidRDefault="00317CC2" w:rsidP="007A49BA">
      <w:pPr>
        <w:pStyle w:val="MSGENFONTSTYLENAMETEMPLATEROLENUMBERMSGENFONTSTYLENAMEBYROLETEXT21"/>
        <w:numPr>
          <w:ilvl w:val="0"/>
          <w:numId w:val="14"/>
        </w:numPr>
        <w:shd w:val="clear" w:color="auto" w:fill="auto"/>
        <w:tabs>
          <w:tab w:val="left" w:pos="0"/>
        </w:tabs>
        <w:spacing w:after="311" w:line="310" w:lineRule="exact"/>
        <w:ind w:firstLine="340"/>
        <w:jc w:val="left"/>
        <w:rPr>
          <w:b/>
        </w:rPr>
      </w:pPr>
      <w:r w:rsidRPr="007A49BA">
        <w:rPr>
          <w:rStyle w:val="MSGENFONTSTYLENAMETEMPLATEROLENUMBERMSGENFONTSTYLENAMEBYROLETEXT2"/>
          <w:b/>
          <w:color w:val="000000"/>
        </w:rPr>
        <w:t>Обобщенная характеристика мероприятий муниципальной пр</w:t>
      </w:r>
      <w:r w:rsidRPr="007A49BA">
        <w:rPr>
          <w:rStyle w:val="MSGENFONTSTYLENAMETEMPLATEROLENUMBERMSGENFONTSTYLENAMEBYROLETEXT2"/>
          <w:b/>
          <w:color w:val="000000"/>
        </w:rPr>
        <w:t>о</w:t>
      </w:r>
      <w:r w:rsidRPr="007A49BA">
        <w:rPr>
          <w:rStyle w:val="MSGENFONTSTYLENAMETEMPLATEROLENUMBERMSGENFONTSTYLENAMEBYROLETEXT2"/>
          <w:b/>
          <w:color w:val="000000"/>
        </w:rPr>
        <w:t>граммы</w:t>
      </w:r>
    </w:p>
    <w:p w:rsidR="00317CC2" w:rsidRPr="007A49BA" w:rsidRDefault="00317CC2" w:rsidP="00317CC2">
      <w:pPr>
        <w:pStyle w:val="MSGENFONTSTYLENAMETEMPLATEROLENUMBERMSGENFONTSTYLENAMEBYROLETEXT21"/>
        <w:shd w:val="clear" w:color="auto" w:fill="auto"/>
        <w:spacing w:after="0"/>
        <w:ind w:firstLine="760"/>
        <w:jc w:val="both"/>
      </w:pPr>
      <w:r w:rsidRPr="007A49BA">
        <w:rPr>
          <w:rStyle w:val="MSGENFONTSTYLENAMETEMPLATEROLENUMBERMSGENFONTSTYLENAMEBYROLETEXT2"/>
          <w:color w:val="000000"/>
        </w:rPr>
        <w:t>Муниципальная программа включает мероприятия, реализуемые в ра</w:t>
      </w:r>
      <w:r w:rsidRPr="007A49BA">
        <w:rPr>
          <w:rStyle w:val="MSGENFONTSTYLENAMETEMPLATEROLENUMBERMSGENFONTSTYLENAMEBYROLETEXT2"/>
          <w:color w:val="000000"/>
        </w:rPr>
        <w:t>м</w:t>
      </w:r>
      <w:r w:rsidRPr="007A49BA">
        <w:rPr>
          <w:rStyle w:val="MSGENFONTSTYLENAMETEMPLATEROLENUMBERMSGENFONTSTYLENAMEBYROLETEXT2"/>
          <w:color w:val="000000"/>
        </w:rPr>
        <w:t>ках наиболее актуальных и перспективных направлений в сфере защиты нас</w:t>
      </w:r>
      <w:r w:rsidRPr="007A49BA">
        <w:rPr>
          <w:rStyle w:val="MSGENFONTSTYLENAMETEMPLATEROLENUMBERMSGENFONTSTYLENAMEBYROLETEXT2"/>
          <w:color w:val="000000"/>
        </w:rPr>
        <w:t>е</w:t>
      </w:r>
      <w:r w:rsidRPr="007A49BA">
        <w:rPr>
          <w:rStyle w:val="MSGENFONTSTYLENAMETEMPLATEROLENUMBERMSGENFONTSTYLENAMEBYROLETEXT2"/>
          <w:color w:val="000000"/>
        </w:rPr>
        <w:t>ления и территорий муниципального образования Поспелихинский район А</w:t>
      </w:r>
      <w:r w:rsidRPr="007A49BA">
        <w:rPr>
          <w:rStyle w:val="MSGENFONTSTYLENAMETEMPLATEROLENUMBERMSGENFONTSTYLENAMEBYROLETEXT2"/>
          <w:color w:val="000000"/>
        </w:rPr>
        <w:t>л</w:t>
      </w:r>
      <w:r w:rsidRPr="007A49BA">
        <w:rPr>
          <w:rStyle w:val="MSGENFONTSTYLENAMETEMPLATEROLENUMBERMSGENFONTSTYLENAMEBYROLETEXT2"/>
          <w:color w:val="000000"/>
        </w:rPr>
        <w:t>тайского края от ЧС, обеспечения пожарной безопасности и безопасности л</w:t>
      </w:r>
      <w:r w:rsidRPr="007A49BA">
        <w:rPr>
          <w:rStyle w:val="MSGENFONTSTYLENAMETEMPLATEROLENUMBERMSGENFONTSTYLENAMEBYROLETEXT2"/>
          <w:color w:val="000000"/>
        </w:rPr>
        <w:t>ю</w:t>
      </w:r>
      <w:r w:rsidRPr="007A49BA">
        <w:rPr>
          <w:rStyle w:val="MSGENFONTSTYLENAMETEMPLATEROLENUMBERMSGENFONTSTYLENAMEBYROLETEXT2"/>
          <w:color w:val="000000"/>
        </w:rPr>
        <w:t>дей на водных объектах.</w:t>
      </w:r>
    </w:p>
    <w:p w:rsidR="00317CC2" w:rsidRPr="007A49BA" w:rsidRDefault="00317CC2" w:rsidP="00317CC2">
      <w:pPr>
        <w:pStyle w:val="MSGENFONTSTYLENAMETEMPLATEROLENUMBERMSGENFONTSTYLENAMEBYROLETEXT21"/>
        <w:shd w:val="clear" w:color="auto" w:fill="auto"/>
        <w:spacing w:after="649"/>
        <w:ind w:firstLine="760"/>
        <w:jc w:val="both"/>
      </w:pPr>
      <w:r w:rsidRPr="007A49BA">
        <w:rPr>
          <w:rStyle w:val="MSGENFONTSTYLENAMETEMPLATEROLENUMBERMSGENFONTSTYLENAMEBYROLETEXT2"/>
          <w:color w:val="000000"/>
        </w:rPr>
        <w:t>Перечень основных мероприятий муниципальной программы приведен в приложении 2.</w:t>
      </w:r>
    </w:p>
    <w:p w:rsidR="00317CC2" w:rsidRPr="007A49BA" w:rsidRDefault="00317CC2" w:rsidP="007A49BA">
      <w:pPr>
        <w:pStyle w:val="MSGENFONTSTYLENAMETEMPLATEROLENUMBERMSGENFONTSTYLENAMEBYROLETEXT21"/>
        <w:numPr>
          <w:ilvl w:val="0"/>
          <w:numId w:val="14"/>
        </w:numPr>
        <w:shd w:val="clear" w:color="auto" w:fill="auto"/>
        <w:tabs>
          <w:tab w:val="left" w:pos="938"/>
        </w:tabs>
        <w:spacing w:after="0" w:line="310" w:lineRule="exact"/>
        <w:ind w:left="560" w:firstLine="0"/>
        <w:jc w:val="left"/>
        <w:rPr>
          <w:b/>
        </w:rPr>
      </w:pPr>
      <w:r w:rsidRPr="007A49BA">
        <w:rPr>
          <w:rStyle w:val="MSGENFONTSTYLENAMETEMPLATEROLENUMBERMSGENFONTSTYLENAMEBYROLETEXT2"/>
          <w:b/>
          <w:color w:val="000000"/>
        </w:rPr>
        <w:t>Общий объем финансовых ресурсов, необходимых для реализации</w:t>
      </w:r>
    </w:p>
    <w:p w:rsidR="00317CC2" w:rsidRPr="007A49BA" w:rsidRDefault="00317CC2" w:rsidP="007A49BA">
      <w:pPr>
        <w:pStyle w:val="MSGENFONTSTYLENAMETEMPLATEROLENUMBERMSGENFONTSTYLENAMEBYROLETEXT21"/>
        <w:shd w:val="clear" w:color="auto" w:fill="auto"/>
        <w:spacing w:after="307" w:line="310" w:lineRule="exact"/>
        <w:ind w:firstLine="0"/>
        <w:jc w:val="left"/>
        <w:rPr>
          <w:b/>
        </w:rPr>
      </w:pPr>
      <w:r w:rsidRPr="007A49BA">
        <w:rPr>
          <w:rStyle w:val="MSGENFONTSTYLENAMETEMPLATEROLENUMBERMSGENFONTSTYLENAMEBYROLETEXT2"/>
          <w:b/>
          <w:color w:val="000000"/>
        </w:rPr>
        <w:t>муниципальной программы</w:t>
      </w:r>
    </w:p>
    <w:p w:rsidR="00317CC2" w:rsidRPr="007A49BA" w:rsidRDefault="00317CC2" w:rsidP="00317CC2">
      <w:pPr>
        <w:pStyle w:val="MSGENFONTSTYLENAMETEMPLATEROLENUMBERMSGENFONTSTYLENAMEBYROLETEXT21"/>
        <w:shd w:val="clear" w:color="auto" w:fill="auto"/>
        <w:spacing w:after="0" w:line="326" w:lineRule="exact"/>
        <w:ind w:firstLine="760"/>
        <w:jc w:val="both"/>
      </w:pPr>
      <w:r w:rsidRPr="007A49BA">
        <w:rPr>
          <w:rStyle w:val="MSGENFONTSTYLENAMETEMPLATEROLENUMBERMSGENFONTSTYLENAMEBYROLETEXT2"/>
          <w:color w:val="000000"/>
        </w:rPr>
        <w:t>Финансирование муниципальной программы осуществляется за счет средств районного бюджета.</w:t>
      </w:r>
    </w:p>
    <w:p w:rsidR="00317CC2" w:rsidRPr="007A49BA" w:rsidRDefault="00317CC2" w:rsidP="00317CC2">
      <w:pPr>
        <w:pStyle w:val="MSGENFONTSTYLENAMETEMPLATEROLENUMBERMSGENFONTSTYLENAMEBYROLETEXT21"/>
        <w:shd w:val="clear" w:color="auto" w:fill="auto"/>
        <w:spacing w:after="0"/>
        <w:ind w:firstLine="760"/>
        <w:jc w:val="both"/>
      </w:pPr>
      <w:r w:rsidRPr="007A49BA">
        <w:rPr>
          <w:rStyle w:val="MSGENFONTSTYLENAMETEMPLATEROLENUMBERMSGENFONTSTYLENAMEBYROLETEXT2"/>
          <w:color w:val="000000"/>
        </w:rPr>
        <w:t>Финансирование из районного бюджета необходимых затрат на реал</w:t>
      </w:r>
      <w:r w:rsidRPr="007A49BA">
        <w:rPr>
          <w:rStyle w:val="MSGENFONTSTYLENAMETEMPLATEROLENUMBERMSGENFONTSTYLENAMEBYROLETEXT2"/>
          <w:color w:val="000000"/>
        </w:rPr>
        <w:t>и</w:t>
      </w:r>
      <w:r w:rsidRPr="007A49BA">
        <w:rPr>
          <w:rStyle w:val="MSGENFONTSTYLENAMETEMPLATEROLENUMBERMSGENFONTSTYLENAMEBYROLETEXT2"/>
          <w:color w:val="000000"/>
        </w:rPr>
        <w:t>зацию муниципальной программы осуществляется в пределах бюджетных а</w:t>
      </w:r>
      <w:r w:rsidRPr="007A49BA">
        <w:rPr>
          <w:rStyle w:val="MSGENFONTSTYLENAMETEMPLATEROLENUMBERMSGENFONTSTYLENAMEBYROLETEXT2"/>
          <w:color w:val="000000"/>
        </w:rPr>
        <w:t>с</w:t>
      </w:r>
      <w:r w:rsidRPr="007A49BA">
        <w:rPr>
          <w:rStyle w:val="MSGENFONTSTYLENAMETEMPLATEROLENUMBERMSGENFONTSTYLENAMEBYROLETEXT2"/>
          <w:color w:val="000000"/>
        </w:rPr>
        <w:t>сигнований на очередной финансовый год.</w:t>
      </w:r>
    </w:p>
    <w:p w:rsidR="00317CC2" w:rsidRDefault="00317CC2" w:rsidP="00317CC2">
      <w:pPr>
        <w:pStyle w:val="MSGENFONTSTYLENAMETEMPLATEROLENUMBERMSGENFONTSTYLENAMEBYROLETEXT21"/>
        <w:shd w:val="clear" w:color="auto" w:fill="auto"/>
        <w:spacing w:after="313" w:line="317" w:lineRule="exact"/>
        <w:ind w:firstLine="760"/>
        <w:jc w:val="both"/>
        <w:rPr>
          <w:rStyle w:val="MSGENFONTSTYLENAMETEMPLATEROLENUMBERMSGENFONTSTYLENAMEBYROLETEXT2"/>
          <w:color w:val="000000"/>
        </w:rPr>
      </w:pPr>
      <w:r w:rsidRPr="007A49BA">
        <w:rPr>
          <w:rStyle w:val="MSGENFONTSTYLENAMETEMPLATEROLENUMBERMSGENFONTSTYLENAMEBYROLETEXT2"/>
          <w:color w:val="000000"/>
        </w:rPr>
        <w:t>Сводная информация об объемах финансовых ресурсов, необходимых для реализации муниципальной программы, приведена в приложении 3.</w:t>
      </w:r>
    </w:p>
    <w:p w:rsidR="007A49BA" w:rsidRPr="007A49BA" w:rsidRDefault="007A49BA" w:rsidP="00317CC2">
      <w:pPr>
        <w:pStyle w:val="MSGENFONTSTYLENAMETEMPLATEROLENUMBERMSGENFONTSTYLENAMEBYROLETEXT21"/>
        <w:shd w:val="clear" w:color="auto" w:fill="auto"/>
        <w:spacing w:after="313" w:line="317" w:lineRule="exact"/>
        <w:ind w:firstLine="760"/>
        <w:jc w:val="both"/>
      </w:pPr>
    </w:p>
    <w:p w:rsidR="00317CC2" w:rsidRPr="007A49BA" w:rsidRDefault="00317CC2" w:rsidP="007A49BA">
      <w:pPr>
        <w:pStyle w:val="MSGENFONTSTYLENAMETEMPLATEROLENUMBERMSGENFONTSTYLENAMEBYROLETEXT21"/>
        <w:numPr>
          <w:ilvl w:val="0"/>
          <w:numId w:val="14"/>
        </w:numPr>
        <w:shd w:val="clear" w:color="auto" w:fill="auto"/>
        <w:tabs>
          <w:tab w:val="left" w:pos="708"/>
        </w:tabs>
        <w:spacing w:after="324" w:line="326" w:lineRule="exact"/>
        <w:ind w:firstLine="340"/>
        <w:jc w:val="left"/>
        <w:rPr>
          <w:b/>
        </w:rPr>
      </w:pPr>
      <w:r w:rsidRPr="007A49BA">
        <w:rPr>
          <w:rStyle w:val="MSGENFONTSTYLENAMETEMPLATEROLENUMBERMSGENFONTSTYLENAMEBYROLETEXT2"/>
          <w:b/>
          <w:color w:val="000000"/>
        </w:rPr>
        <w:lastRenderedPageBreak/>
        <w:t>Анализ рисков реализации муниципальной программы и описание мер управления рисками реализации муниципальной программы</w:t>
      </w:r>
    </w:p>
    <w:p w:rsidR="00317CC2" w:rsidRPr="007A49BA" w:rsidRDefault="00317CC2" w:rsidP="00317CC2">
      <w:pPr>
        <w:pStyle w:val="MSGENFONTSTYLENAMETEMPLATEROLENUMBERMSGENFONTSTYLENAMEBYROLETEXT21"/>
        <w:shd w:val="clear" w:color="auto" w:fill="auto"/>
        <w:spacing w:after="0"/>
        <w:ind w:firstLine="760"/>
        <w:jc w:val="both"/>
      </w:pPr>
      <w:r w:rsidRPr="007A49BA">
        <w:rPr>
          <w:rStyle w:val="MSGENFONTSTYLENAMETEMPLATEROLENUMBERMSGENFONTSTYLENAMEBYROLETEXT2"/>
          <w:color w:val="000000"/>
        </w:rPr>
        <w:t>При реализации настоящей муниципальной программы необходимо учитывать возможные макроэкономические, социальные, операционные и прочие риски.</w:t>
      </w:r>
    </w:p>
    <w:p w:rsidR="00317CC2" w:rsidRPr="007A49BA" w:rsidRDefault="00317CC2" w:rsidP="00317CC2">
      <w:pPr>
        <w:pStyle w:val="MSGENFONTSTYLENAMETEMPLATEROLENUMBERMSGENFONTSTYLENAMEBYROLETEXT21"/>
        <w:shd w:val="clear" w:color="auto" w:fill="auto"/>
        <w:spacing w:after="0"/>
        <w:ind w:firstLine="760"/>
        <w:jc w:val="both"/>
      </w:pPr>
      <w:r w:rsidRPr="007A49BA">
        <w:rPr>
          <w:rStyle w:val="MSGENFONTSTYLENAMETEMPLATEROLENUMBERMSGENFONTSTYLENAMEBYROLETEXT2"/>
          <w:color w:val="000000"/>
        </w:rPr>
        <w:t>Важнейшими условиями успешной реализации муниципальной пр</w:t>
      </w:r>
      <w:r w:rsidRPr="007A49BA">
        <w:rPr>
          <w:rStyle w:val="MSGENFONTSTYLENAMETEMPLATEROLENUMBERMSGENFONTSTYLENAMEBYROLETEXT2"/>
          <w:color w:val="000000"/>
        </w:rPr>
        <w:t>о</w:t>
      </w:r>
      <w:r w:rsidRPr="007A49BA">
        <w:rPr>
          <w:rStyle w:val="MSGENFONTSTYLENAMETEMPLATEROLENUMBERMSGENFONTSTYLENAMEBYROLETEXT2"/>
          <w:color w:val="000000"/>
        </w:rPr>
        <w:t>граммы являются минимизация указанных рисков, эффективный мониторинг выполнения намеченных мероприятий, принятие оперативных мер по корре</w:t>
      </w:r>
      <w:r w:rsidRPr="007A49BA">
        <w:rPr>
          <w:rStyle w:val="MSGENFONTSTYLENAMETEMPLATEROLENUMBERMSGENFONTSTYLENAMEBYROLETEXT2"/>
          <w:color w:val="000000"/>
        </w:rPr>
        <w:t>к</w:t>
      </w:r>
      <w:r w:rsidRPr="007A49BA">
        <w:rPr>
          <w:rStyle w:val="MSGENFONTSTYLENAMETEMPLATEROLENUMBERMSGENFONTSTYLENAMEBYROLETEXT2"/>
          <w:color w:val="000000"/>
        </w:rPr>
        <w:t>тировке приоритетных направлений и показателей муниципальной программы.</w:t>
      </w:r>
    </w:p>
    <w:p w:rsidR="00317CC2" w:rsidRPr="007A49BA" w:rsidRDefault="00317CC2" w:rsidP="00317CC2">
      <w:pPr>
        <w:pStyle w:val="MSGENFONTSTYLENAMETEMPLATEROLENUMBERMSGENFONTSTYLENAMEBYROLETEXT21"/>
        <w:shd w:val="clear" w:color="auto" w:fill="auto"/>
        <w:spacing w:after="0"/>
        <w:ind w:firstLine="760"/>
        <w:jc w:val="both"/>
      </w:pPr>
      <w:r w:rsidRPr="007A49BA">
        <w:rPr>
          <w:rStyle w:val="MSGENFONTSTYLENAMETEMPLATEROLENUMBERMSGENFONTSTYLENAMEBYROLETEXT2"/>
          <w:color w:val="000000"/>
        </w:rPr>
        <w:t>По характеру влияния на ход и конечные результаты реализации мун</w:t>
      </w:r>
      <w:r w:rsidRPr="007A49BA">
        <w:rPr>
          <w:rStyle w:val="MSGENFONTSTYLENAMETEMPLATEROLENUMBERMSGENFONTSTYLENAMEBYROLETEXT2"/>
          <w:color w:val="000000"/>
        </w:rPr>
        <w:t>и</w:t>
      </w:r>
      <w:r w:rsidRPr="007A49BA">
        <w:rPr>
          <w:rStyle w:val="MSGENFONTSTYLENAMETEMPLATEROLENUMBERMSGENFONTSTYLENAMEBYROLETEXT2"/>
          <w:color w:val="000000"/>
        </w:rPr>
        <w:t>ципальной программы существенными являются следующие риски:</w:t>
      </w:r>
    </w:p>
    <w:p w:rsidR="00317CC2" w:rsidRPr="007A49BA" w:rsidRDefault="00317CC2" w:rsidP="00317CC2">
      <w:pPr>
        <w:pStyle w:val="MSGENFONTSTYLENAMETEMPLATEROLENUMBERMSGENFONTSTYLENAMEBYROLETEXT21"/>
        <w:shd w:val="clear" w:color="auto" w:fill="auto"/>
        <w:spacing w:after="0"/>
        <w:ind w:firstLine="760"/>
        <w:jc w:val="both"/>
      </w:pPr>
      <w:r w:rsidRPr="007A49BA">
        <w:rPr>
          <w:rStyle w:val="MSGENFONTSTYLENAMETEMPLATEROLENUMBERMSGENFONTSTYLENAMEBYROLETEXT2"/>
          <w:color w:val="000000"/>
        </w:rPr>
        <w:t>нормативно-правовые, организационные и управленческие риски - н</w:t>
      </w:r>
      <w:r w:rsidRPr="007A49BA">
        <w:rPr>
          <w:rStyle w:val="MSGENFONTSTYLENAMETEMPLATEROLENUMBERMSGENFONTSTYLENAMEBYROLETEXT2"/>
          <w:color w:val="000000"/>
        </w:rPr>
        <w:t>е</w:t>
      </w:r>
      <w:r w:rsidRPr="007A49BA">
        <w:rPr>
          <w:rStyle w:val="MSGENFONTSTYLENAMETEMPLATEROLENUMBERMSGENFONTSTYLENAMEBYROLETEXT2"/>
          <w:color w:val="000000"/>
        </w:rPr>
        <w:t>принятие или несвоевременное принятие необходимых нормативных актов, влияющих на реализацию мероприятий муниципальной программы, недост</w:t>
      </w:r>
      <w:r w:rsidRPr="007A49BA">
        <w:rPr>
          <w:rStyle w:val="MSGENFONTSTYLENAMETEMPLATEROLENUMBERMSGENFONTSTYLENAMEBYROLETEXT2"/>
          <w:color w:val="000000"/>
        </w:rPr>
        <w:t>а</w:t>
      </w:r>
      <w:r w:rsidRPr="007A49BA">
        <w:rPr>
          <w:rStyle w:val="MSGENFONTSTYLENAMETEMPLATEROLENUMBERMSGENFONTSTYLENAMEBYROLETEXT2"/>
          <w:color w:val="000000"/>
        </w:rPr>
        <w:t>точная проработка вопросов, решаемых в рамках муниципальной программы, недостаточная подготовка управленческих кадров, неадекватность системы мониторинга реализации муниципальной программы, отставание от сроков р</w:t>
      </w:r>
      <w:r w:rsidRPr="007A49BA">
        <w:rPr>
          <w:rStyle w:val="MSGENFONTSTYLENAMETEMPLATEROLENUMBERMSGENFONTSTYLENAMEBYROLETEXT2"/>
          <w:color w:val="000000"/>
        </w:rPr>
        <w:t>е</w:t>
      </w:r>
      <w:r w:rsidRPr="007A49BA">
        <w:rPr>
          <w:rStyle w:val="MSGENFONTSTYLENAMETEMPLATEROLENUMBERMSGENFONTSTYLENAMEBYROLETEXT2"/>
          <w:color w:val="000000"/>
        </w:rPr>
        <w:t>ализации программных мероприятий.</w:t>
      </w:r>
    </w:p>
    <w:p w:rsidR="00317CC2" w:rsidRPr="007A49BA" w:rsidRDefault="00317CC2" w:rsidP="00317CC2">
      <w:pPr>
        <w:pStyle w:val="MSGENFONTSTYLENAMETEMPLATEROLENUMBERMSGENFONTSTYLENAMEBYROLETEXT21"/>
        <w:shd w:val="clear" w:color="auto" w:fill="auto"/>
        <w:spacing w:after="0"/>
        <w:ind w:firstLine="760"/>
        <w:jc w:val="both"/>
      </w:pPr>
      <w:r w:rsidRPr="007A49BA">
        <w:rPr>
          <w:rStyle w:val="MSGENFONTSTYLENAMETEMPLATEROLENUMBERMSGENFONTSTYLENAMEBYROLETEXT2"/>
          <w:color w:val="000000"/>
        </w:rPr>
        <w:t>Устранение (минимизация) рисков связано с качеством реализации м</w:t>
      </w:r>
      <w:r w:rsidRPr="007A49BA">
        <w:rPr>
          <w:rStyle w:val="MSGENFONTSTYLENAMETEMPLATEROLENUMBERMSGENFONTSTYLENAMEBYROLETEXT2"/>
          <w:color w:val="000000"/>
        </w:rPr>
        <w:t>у</w:t>
      </w:r>
      <w:r w:rsidRPr="007A49BA">
        <w:rPr>
          <w:rStyle w:val="MSGENFONTSTYLENAMETEMPLATEROLENUMBERMSGENFONTSTYLENAMEBYROLETEXT2"/>
          <w:color w:val="000000"/>
        </w:rPr>
        <w:t>ниципальной программы, обеспечением мониторинга ее осуществления и оп</w:t>
      </w:r>
      <w:r w:rsidRPr="007A49BA">
        <w:rPr>
          <w:rStyle w:val="MSGENFONTSTYLENAMETEMPLATEROLENUMBERMSGENFONTSTYLENAMEBYROLETEXT2"/>
          <w:color w:val="000000"/>
        </w:rPr>
        <w:t>е</w:t>
      </w:r>
      <w:r w:rsidRPr="007A49BA">
        <w:rPr>
          <w:rStyle w:val="MSGENFONTSTYLENAMETEMPLATEROLENUMBERMSGENFONTSTYLENAMEBYROLETEXT2"/>
          <w:color w:val="000000"/>
        </w:rPr>
        <w:t>ративного внесения необходимых изменений;</w:t>
      </w:r>
    </w:p>
    <w:p w:rsidR="00317CC2" w:rsidRPr="007A49BA" w:rsidRDefault="00317CC2" w:rsidP="00317CC2">
      <w:pPr>
        <w:pStyle w:val="MSGENFONTSTYLENAMETEMPLATEROLENUMBERMSGENFONTSTYLENAMEBYROLETEXT21"/>
        <w:shd w:val="clear" w:color="auto" w:fill="auto"/>
        <w:spacing w:after="0"/>
        <w:ind w:firstLine="760"/>
        <w:jc w:val="both"/>
      </w:pPr>
      <w:r w:rsidRPr="007A49BA">
        <w:rPr>
          <w:rStyle w:val="MSGENFONTSTYLENAMETEMPLATEROLENUMBERMSGENFONTSTYLENAMEBYROLETEXT2"/>
          <w:color w:val="000000"/>
        </w:rPr>
        <w:t>макроэкономические риски связаны с возможностью ухудшения вну</w:t>
      </w:r>
      <w:r w:rsidRPr="007A49BA">
        <w:rPr>
          <w:rStyle w:val="MSGENFONTSTYLENAMETEMPLATEROLENUMBERMSGENFONTSTYLENAMEBYROLETEXT2"/>
          <w:color w:val="000000"/>
        </w:rPr>
        <w:t>т</w:t>
      </w:r>
      <w:r w:rsidRPr="007A49BA">
        <w:rPr>
          <w:rStyle w:val="MSGENFONTSTYLENAMETEMPLATEROLENUMBERMSGENFONTSTYLENAMEBYROLETEXT2"/>
          <w:color w:val="000000"/>
        </w:rPr>
        <w:t>ренней и внешней конъюнктуры, снижением темпов роста экономики, уровня инвестиционной активности, высокой инфляцией, кризисом банковской с</w:t>
      </w:r>
      <w:r w:rsidRPr="007A49BA">
        <w:rPr>
          <w:rStyle w:val="MSGENFONTSTYLENAMETEMPLATEROLENUMBERMSGENFONTSTYLENAMEBYROLETEXT2"/>
          <w:color w:val="000000"/>
        </w:rPr>
        <w:t>и</w:t>
      </w:r>
      <w:r w:rsidRPr="007A49BA">
        <w:rPr>
          <w:rStyle w:val="MSGENFONTSTYLENAMETEMPLATEROLENUMBERMSGENFONTSTYLENAMEBYROLETEXT2"/>
          <w:color w:val="000000"/>
        </w:rPr>
        <w:t>стемы. Реализация данных рисков может вызвать необоснованный рост сто</w:t>
      </w:r>
      <w:r w:rsidRPr="007A49BA">
        <w:rPr>
          <w:rStyle w:val="MSGENFONTSTYLENAMETEMPLATEROLENUMBERMSGENFONTSTYLENAMEBYROLETEXT2"/>
          <w:color w:val="000000"/>
        </w:rPr>
        <w:t>и</w:t>
      </w:r>
      <w:r w:rsidRPr="007A49BA">
        <w:rPr>
          <w:rStyle w:val="MSGENFONTSTYLENAMETEMPLATEROLENUMBERMSGENFONTSTYLENAMEBYROLETEXT2"/>
          <w:color w:val="000000"/>
        </w:rPr>
        <w:t>мости работ и услуг в различных сферах деятельности, снизить их доступность и сократить объем инвестиций в муниципальную программу;</w:t>
      </w:r>
    </w:p>
    <w:p w:rsidR="00317CC2" w:rsidRPr="007A49BA" w:rsidRDefault="00317CC2" w:rsidP="00317CC2">
      <w:pPr>
        <w:pStyle w:val="MSGENFONTSTYLENAMETEMPLATEROLENUMBERMSGENFONTSTYLENAMEBYROLETEXT21"/>
        <w:shd w:val="clear" w:color="auto" w:fill="auto"/>
        <w:spacing w:after="0"/>
        <w:ind w:firstLine="0"/>
        <w:jc w:val="both"/>
      </w:pPr>
      <w:r w:rsidRPr="007A49BA">
        <w:rPr>
          <w:rStyle w:val="MSGENFONTSTYLENAMETEMPLATEROLENUMBERMSGENFONTSTYLENAMEBYROLETEXT2"/>
          <w:color w:val="000000"/>
        </w:rPr>
        <w:t>финансовые риски связаны с возникновением бюджетного дефицита и нед</w:t>
      </w:r>
      <w:r w:rsidRPr="007A49BA">
        <w:rPr>
          <w:rStyle w:val="MSGENFONTSTYLENAMETEMPLATEROLENUMBERMSGENFONTSTYLENAMEBYROLETEXT2"/>
          <w:color w:val="000000"/>
        </w:rPr>
        <w:t>о</w:t>
      </w:r>
      <w:r w:rsidRPr="007A49BA">
        <w:rPr>
          <w:rStyle w:val="MSGENFONTSTYLENAMETEMPLATEROLENUMBERMSGENFONTSTYLENAMEBYROLETEXT2"/>
          <w:color w:val="000000"/>
        </w:rPr>
        <w:t>статочным уровнем финансирования из сре</w:t>
      </w:r>
      <w:proofErr w:type="gramStart"/>
      <w:r w:rsidRPr="007A49BA">
        <w:rPr>
          <w:rStyle w:val="MSGENFONTSTYLENAMETEMPLATEROLENUMBERMSGENFONTSTYLENAMEBYROLETEXT2"/>
          <w:color w:val="000000"/>
        </w:rPr>
        <w:t>дств кр</w:t>
      </w:r>
      <w:proofErr w:type="gramEnd"/>
      <w:r w:rsidRPr="007A49BA">
        <w:rPr>
          <w:rStyle w:val="MSGENFONTSTYLENAMETEMPLATEROLENUMBERMSGENFONTSTYLENAMEBYROLETEXT2"/>
          <w:color w:val="000000"/>
        </w:rPr>
        <w:t>аевого бюджета, бюджета района, секвестрованием бюджетных расходов на установленные сферы де</w:t>
      </w:r>
      <w:r w:rsidRPr="007A49BA">
        <w:rPr>
          <w:rStyle w:val="MSGENFONTSTYLENAMETEMPLATEROLENUMBERMSGENFONTSTYLENAMEBYROLETEXT2"/>
          <w:color w:val="000000"/>
        </w:rPr>
        <w:t>я</w:t>
      </w:r>
      <w:r w:rsidRPr="007A49BA">
        <w:rPr>
          <w:rStyle w:val="MSGENFONTSTYLENAMETEMPLATEROLENUMBERMSGENFONTSTYLENAMEBYROLETEXT2"/>
          <w:color w:val="000000"/>
        </w:rPr>
        <w:t xml:space="preserve">тельности. Вероятность возникновения финансовых рисков в значительной степени связана с макроэкономическими рисками. Однако, учитывая практику </w:t>
      </w:r>
      <w:proofErr w:type="gramStart"/>
      <w:r w:rsidRPr="007A49BA">
        <w:rPr>
          <w:rStyle w:val="MSGENFONTSTYLENAMETEMPLATEROLENUMBERMSGENFONTSTYLENAMEBYROLETEXT2"/>
          <w:color w:val="000000"/>
        </w:rPr>
        <w:t>программного</w:t>
      </w:r>
      <w:proofErr w:type="gramEnd"/>
      <w:r w:rsidRPr="007A49BA">
        <w:rPr>
          <w:rStyle w:val="MSGENFONTSTYLENAMETEMPLATEROLENUMBERMSGENFONTSTYLENAMEBYROLETEXT2"/>
          <w:color w:val="000000"/>
        </w:rPr>
        <w:t xml:space="preserve"> бюджетирования, охватывающего среднесрочную перспективу, данные риски можно оценить, как умеренные. Управление рисками реализ</w:t>
      </w:r>
      <w:r w:rsidRPr="007A49BA">
        <w:rPr>
          <w:rStyle w:val="MSGENFONTSTYLENAMETEMPLATEROLENUMBERMSGENFONTSTYLENAMEBYROLETEXT2"/>
          <w:color w:val="000000"/>
        </w:rPr>
        <w:t>а</w:t>
      </w:r>
      <w:r w:rsidRPr="007A49BA">
        <w:rPr>
          <w:rStyle w:val="MSGENFONTSTYLENAMETEMPLATEROLENUMBERMSGENFONTSTYLENAMEBYROLETEXT2"/>
          <w:color w:val="000000"/>
        </w:rPr>
        <w:t>ции муниципальной программы должно соответствовать поставленным зад</w:t>
      </w:r>
      <w:r w:rsidRPr="007A49BA">
        <w:rPr>
          <w:rStyle w:val="MSGENFONTSTYLENAMETEMPLATEROLENUMBERMSGENFONTSTYLENAMEBYROLETEXT2"/>
          <w:color w:val="000000"/>
        </w:rPr>
        <w:t>а</w:t>
      </w:r>
      <w:r w:rsidRPr="007A49BA">
        <w:rPr>
          <w:rStyle w:val="MSGENFONTSTYLENAMETEMPLATEROLENUMBERMSGENFONTSTYLENAMEBYROLETEXT2"/>
          <w:color w:val="000000"/>
        </w:rPr>
        <w:t>чам и осуществляться путем координации деятельности всех субъектов, учас</w:t>
      </w:r>
      <w:r w:rsidRPr="007A49BA">
        <w:rPr>
          <w:rStyle w:val="MSGENFONTSTYLENAMETEMPLATEROLENUMBERMSGENFONTSTYLENAMEBYROLETEXT2"/>
          <w:color w:val="000000"/>
        </w:rPr>
        <w:t>т</w:t>
      </w:r>
      <w:r w:rsidRPr="007A49BA">
        <w:rPr>
          <w:rStyle w:val="MSGENFONTSTYLENAMETEMPLATEROLENUMBERMSGENFONTSTYLENAMEBYROLETEXT2"/>
          <w:color w:val="000000"/>
        </w:rPr>
        <w:t>вующих в ее реализации.</w:t>
      </w:r>
    </w:p>
    <w:p w:rsidR="007A49BA" w:rsidRDefault="007A49BA" w:rsidP="007A49BA">
      <w:pPr>
        <w:pStyle w:val="MSGENFONTSTYLENAMETEMPLATEROLENUMBERMSGENFONTSTYLENAMEBYROLETEXT21"/>
        <w:shd w:val="clear" w:color="auto" w:fill="auto"/>
        <w:spacing w:after="0"/>
        <w:ind w:firstLine="0"/>
        <w:jc w:val="left"/>
        <w:rPr>
          <w:rStyle w:val="MSGENFONTSTYLENAMETEMPLATEROLENUMBERMSGENFONTSTYLENAMEBYROLETEXT2"/>
          <w:color w:val="000000"/>
        </w:rPr>
      </w:pPr>
    </w:p>
    <w:p w:rsidR="007A49BA" w:rsidRPr="00141266" w:rsidRDefault="007A49BA" w:rsidP="007A49BA">
      <w:pPr>
        <w:adjustRightInd w:val="0"/>
        <w:ind w:firstLine="540"/>
        <w:rPr>
          <w:b/>
          <w:color w:val="000000"/>
          <w:sz w:val="28"/>
          <w:szCs w:val="28"/>
        </w:rPr>
      </w:pPr>
      <w:r w:rsidRPr="00141266">
        <w:rPr>
          <w:b/>
          <w:color w:val="000000"/>
          <w:sz w:val="28"/>
          <w:szCs w:val="28"/>
        </w:rPr>
        <w:t>6. Механизм  реализации муниципальной программы</w:t>
      </w:r>
    </w:p>
    <w:p w:rsidR="007A49BA" w:rsidRPr="00141266" w:rsidRDefault="007A49BA" w:rsidP="007A49BA">
      <w:pPr>
        <w:adjustRightInd w:val="0"/>
        <w:ind w:firstLine="540"/>
        <w:jc w:val="center"/>
        <w:rPr>
          <w:b/>
          <w:color w:val="000000"/>
          <w:sz w:val="28"/>
          <w:szCs w:val="28"/>
        </w:rPr>
      </w:pPr>
    </w:p>
    <w:p w:rsidR="007A49BA" w:rsidRPr="00141266" w:rsidRDefault="007A49BA" w:rsidP="007A49BA">
      <w:pPr>
        <w:adjustRightInd w:val="0"/>
        <w:ind w:firstLine="540"/>
        <w:rPr>
          <w:color w:val="000000"/>
          <w:sz w:val="28"/>
          <w:szCs w:val="28"/>
        </w:rPr>
      </w:pPr>
      <w:r w:rsidRPr="00141266">
        <w:rPr>
          <w:color w:val="000000"/>
          <w:sz w:val="28"/>
          <w:szCs w:val="28"/>
        </w:rPr>
        <w:t>Ответственный исполнитель контролирует ход выполнения исполнител</w:t>
      </w:r>
      <w:r w:rsidRPr="00141266">
        <w:rPr>
          <w:color w:val="000000"/>
          <w:sz w:val="28"/>
          <w:szCs w:val="28"/>
        </w:rPr>
        <w:t>я</w:t>
      </w:r>
      <w:r w:rsidRPr="00141266">
        <w:rPr>
          <w:color w:val="000000"/>
          <w:sz w:val="28"/>
          <w:szCs w:val="28"/>
        </w:rPr>
        <w:t>ми и соисполнителями мероприятий программы.</w:t>
      </w:r>
    </w:p>
    <w:p w:rsidR="007A49BA" w:rsidRPr="00141266" w:rsidRDefault="007A49BA" w:rsidP="007A49BA">
      <w:pPr>
        <w:adjustRightInd w:val="0"/>
        <w:rPr>
          <w:color w:val="000000"/>
          <w:sz w:val="28"/>
          <w:szCs w:val="28"/>
        </w:rPr>
      </w:pPr>
      <w:r w:rsidRPr="00141266">
        <w:rPr>
          <w:color w:val="000000"/>
          <w:sz w:val="28"/>
          <w:szCs w:val="28"/>
        </w:rPr>
        <w:tab/>
        <w:t>Соисполнители программы обеспечивают:</w:t>
      </w:r>
    </w:p>
    <w:p w:rsidR="007A49BA" w:rsidRPr="00141266" w:rsidRDefault="007A49BA" w:rsidP="007A49BA">
      <w:pPr>
        <w:adjustRightInd w:val="0"/>
        <w:rPr>
          <w:color w:val="000000"/>
          <w:sz w:val="28"/>
          <w:szCs w:val="28"/>
        </w:rPr>
      </w:pPr>
      <w:r w:rsidRPr="00141266">
        <w:rPr>
          <w:color w:val="000000"/>
          <w:sz w:val="28"/>
          <w:szCs w:val="28"/>
        </w:rPr>
        <w:tab/>
        <w:t>- выполнение мероприятий программы;</w:t>
      </w:r>
    </w:p>
    <w:p w:rsidR="007A49BA" w:rsidRPr="00141266" w:rsidRDefault="007A49BA" w:rsidP="007A49BA">
      <w:pPr>
        <w:adjustRightInd w:val="0"/>
        <w:rPr>
          <w:color w:val="000000"/>
          <w:sz w:val="28"/>
          <w:szCs w:val="28"/>
        </w:rPr>
      </w:pPr>
      <w:r w:rsidRPr="00141266">
        <w:rPr>
          <w:color w:val="000000"/>
          <w:sz w:val="28"/>
          <w:szCs w:val="28"/>
        </w:rPr>
        <w:tab/>
        <w:t>- подготовку предложений по корректировке объемов финансирования и предлагаемых к реализации мероприятий на соответствующий год;</w:t>
      </w:r>
    </w:p>
    <w:p w:rsidR="007A49BA" w:rsidRPr="00141266" w:rsidRDefault="007A49BA" w:rsidP="007A49BA">
      <w:pPr>
        <w:adjustRightInd w:val="0"/>
        <w:rPr>
          <w:color w:val="000000"/>
          <w:sz w:val="28"/>
          <w:szCs w:val="28"/>
        </w:rPr>
      </w:pPr>
      <w:r w:rsidRPr="00141266">
        <w:rPr>
          <w:color w:val="000000"/>
          <w:sz w:val="28"/>
          <w:szCs w:val="28"/>
        </w:rPr>
        <w:lastRenderedPageBreak/>
        <w:tab/>
        <w:t>- информационно-разъяснительную работу среди населения через печа</w:t>
      </w:r>
      <w:r w:rsidRPr="00141266">
        <w:rPr>
          <w:color w:val="000000"/>
          <w:sz w:val="28"/>
          <w:szCs w:val="28"/>
        </w:rPr>
        <w:t>т</w:t>
      </w:r>
      <w:r w:rsidRPr="00141266">
        <w:rPr>
          <w:color w:val="000000"/>
          <w:sz w:val="28"/>
          <w:szCs w:val="28"/>
        </w:rPr>
        <w:t>ные и электронные средства массовой информации, а также путем проведения конференций, семинаров, и «круглых столов»;</w:t>
      </w:r>
    </w:p>
    <w:p w:rsidR="007A49BA" w:rsidRPr="00141266" w:rsidRDefault="007A49BA" w:rsidP="007A49BA">
      <w:pPr>
        <w:adjustRightInd w:val="0"/>
        <w:rPr>
          <w:color w:val="000000"/>
          <w:sz w:val="28"/>
          <w:szCs w:val="28"/>
        </w:rPr>
      </w:pPr>
      <w:r w:rsidRPr="00141266">
        <w:rPr>
          <w:color w:val="000000"/>
          <w:sz w:val="28"/>
          <w:szCs w:val="28"/>
        </w:rPr>
        <w:tab/>
        <w:t>- привлечение на конкурсной основе к выполнению отдельных пр</w:t>
      </w:r>
      <w:r w:rsidRPr="00141266">
        <w:rPr>
          <w:color w:val="000000"/>
          <w:sz w:val="28"/>
          <w:szCs w:val="28"/>
        </w:rPr>
        <w:t>о</w:t>
      </w:r>
      <w:r w:rsidRPr="00141266">
        <w:rPr>
          <w:color w:val="000000"/>
          <w:sz w:val="28"/>
          <w:szCs w:val="28"/>
        </w:rPr>
        <w:t>граммных мероприятий подрядчиков (по договору);</w:t>
      </w:r>
    </w:p>
    <w:p w:rsidR="007A49BA" w:rsidRPr="00141266" w:rsidRDefault="007A49BA" w:rsidP="007A49BA">
      <w:pPr>
        <w:adjustRightInd w:val="0"/>
        <w:rPr>
          <w:color w:val="000000"/>
          <w:sz w:val="28"/>
          <w:szCs w:val="28"/>
        </w:rPr>
      </w:pPr>
      <w:r w:rsidRPr="00141266">
        <w:rPr>
          <w:color w:val="000000"/>
          <w:sz w:val="28"/>
          <w:szCs w:val="28"/>
        </w:rPr>
        <w:tab/>
        <w:t>- формирование бюджетных заявок на финансирование мероприятий программы;</w:t>
      </w:r>
    </w:p>
    <w:p w:rsidR="007A49BA" w:rsidRPr="00141266" w:rsidRDefault="007A49BA" w:rsidP="007A49BA">
      <w:pPr>
        <w:adjustRightInd w:val="0"/>
        <w:rPr>
          <w:color w:val="000000"/>
          <w:sz w:val="28"/>
          <w:szCs w:val="28"/>
        </w:rPr>
      </w:pPr>
      <w:r w:rsidRPr="00141266">
        <w:rPr>
          <w:color w:val="000000"/>
          <w:sz w:val="28"/>
          <w:szCs w:val="28"/>
        </w:rPr>
        <w:tab/>
        <w:t>- подготовку обоснований для отбора первоочередных мероприятий, ф</w:t>
      </w:r>
      <w:r w:rsidRPr="00141266">
        <w:rPr>
          <w:color w:val="000000"/>
          <w:sz w:val="28"/>
          <w:szCs w:val="28"/>
        </w:rPr>
        <w:t>и</w:t>
      </w:r>
      <w:r w:rsidRPr="00141266">
        <w:rPr>
          <w:color w:val="000000"/>
          <w:sz w:val="28"/>
          <w:szCs w:val="28"/>
        </w:rPr>
        <w:t>нансируемых в рамках программы, на следующий год.</w:t>
      </w:r>
    </w:p>
    <w:p w:rsidR="007A49BA" w:rsidRPr="00141266" w:rsidRDefault="007A49BA" w:rsidP="007A49BA">
      <w:pPr>
        <w:adjustRightInd w:val="0"/>
        <w:rPr>
          <w:color w:val="000000"/>
          <w:sz w:val="28"/>
          <w:szCs w:val="28"/>
        </w:rPr>
      </w:pPr>
    </w:p>
    <w:p w:rsidR="007A49BA" w:rsidRPr="00141266" w:rsidRDefault="007A49BA" w:rsidP="007A49BA">
      <w:pPr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141266">
        <w:rPr>
          <w:b/>
          <w:color w:val="000000"/>
          <w:sz w:val="28"/>
          <w:szCs w:val="28"/>
        </w:rPr>
        <w:t>7. Методика оценки эффективности муниципальной программы</w:t>
      </w:r>
    </w:p>
    <w:p w:rsidR="007A49BA" w:rsidRPr="00141266" w:rsidRDefault="007A49BA" w:rsidP="007A49BA">
      <w:pPr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A49BA" w:rsidRPr="00141266" w:rsidRDefault="007A49BA" w:rsidP="007A49BA">
      <w:pPr>
        <w:adjustRightInd w:val="0"/>
        <w:rPr>
          <w:color w:val="000000"/>
          <w:sz w:val="28"/>
          <w:szCs w:val="28"/>
        </w:rPr>
      </w:pPr>
      <w:r w:rsidRPr="00141266">
        <w:rPr>
          <w:color w:val="000000"/>
          <w:sz w:val="28"/>
          <w:szCs w:val="28"/>
        </w:rPr>
        <w:tab/>
        <w:t>Методика оценки эффективности муниципальной программы приведена в приложении № 4.</w:t>
      </w:r>
    </w:p>
    <w:p w:rsidR="007A49BA" w:rsidRPr="00141266" w:rsidRDefault="007A49BA" w:rsidP="007A49BA">
      <w:pPr>
        <w:adjustRightInd w:val="0"/>
        <w:rPr>
          <w:color w:val="000000"/>
          <w:sz w:val="28"/>
          <w:szCs w:val="28"/>
        </w:rPr>
      </w:pPr>
    </w:p>
    <w:p w:rsidR="007A49BA" w:rsidRPr="00141266" w:rsidRDefault="007A49BA" w:rsidP="007A49BA">
      <w:pPr>
        <w:adjustRightInd w:val="0"/>
        <w:rPr>
          <w:color w:val="000000"/>
          <w:sz w:val="28"/>
          <w:szCs w:val="28"/>
        </w:rPr>
      </w:pPr>
    </w:p>
    <w:p w:rsidR="007A49BA" w:rsidRPr="007A49BA" w:rsidRDefault="007A49BA" w:rsidP="007A49BA">
      <w:pPr>
        <w:pStyle w:val="MSGENFONTSTYLENAMETEMPLATEROLENUMBERMSGENFONTSTYLENAMEBYROLETEXT21"/>
        <w:shd w:val="clear" w:color="auto" w:fill="auto"/>
        <w:spacing w:after="0"/>
        <w:ind w:firstLine="0"/>
        <w:jc w:val="left"/>
        <w:sectPr w:rsidR="007A49BA" w:rsidRPr="007A49BA" w:rsidSect="007F0B9B">
          <w:pgSz w:w="11900" w:h="16840"/>
          <w:pgMar w:top="689" w:right="731" w:bottom="831" w:left="1636" w:header="0" w:footer="3" w:gutter="0"/>
          <w:cols w:space="720"/>
          <w:noEndnote/>
          <w:docGrid w:linePitch="360"/>
        </w:sectPr>
      </w:pPr>
    </w:p>
    <w:p w:rsidR="00317CC2" w:rsidRDefault="00317CC2" w:rsidP="00317CC2">
      <w:pPr>
        <w:pStyle w:val="MSGENFONTSTYLENAMETEMPLATEROLENUMBERMSGENFONTSTYLENAMEBYROLETEXT30"/>
        <w:shd w:val="clear" w:color="auto" w:fill="auto"/>
        <w:spacing w:before="0" w:after="0" w:line="274" w:lineRule="exact"/>
        <w:ind w:left="10040"/>
        <w:jc w:val="both"/>
      </w:pPr>
      <w:r>
        <w:rPr>
          <w:rStyle w:val="MSGENFONTSTYLENAMETEMPLATEROLENUMBERMSGENFONTSTYLENAMEBYROLETEXT3"/>
          <w:color w:val="000000"/>
        </w:rPr>
        <w:lastRenderedPageBreak/>
        <w:t>Приложение 1</w:t>
      </w:r>
    </w:p>
    <w:p w:rsidR="00317CC2" w:rsidRDefault="00317CC2" w:rsidP="00317CC2">
      <w:pPr>
        <w:pStyle w:val="MSGENFONTSTYLENAMETEMPLATEROLENUMBERMSGENFONTSTYLENAMEBYROLETEXT30"/>
        <w:shd w:val="clear" w:color="auto" w:fill="auto"/>
        <w:spacing w:before="0" w:after="342" w:line="274" w:lineRule="exact"/>
        <w:ind w:left="10040"/>
        <w:jc w:val="both"/>
      </w:pPr>
      <w:r>
        <w:rPr>
          <w:rStyle w:val="MSGENFONTSTYLENAMETEMPLATEROLENUMBERMSGENFONTSTYLENAMEBYROLETEXT3"/>
          <w:color w:val="000000"/>
        </w:rPr>
        <w:t>к муниципальной программе Поспелихинского ра</w:t>
      </w:r>
      <w:r>
        <w:rPr>
          <w:rStyle w:val="MSGENFONTSTYLENAMETEMPLATEROLENUMBERMSGENFONTSTYLENAMEBYROLETEXT3"/>
          <w:color w:val="000000"/>
        </w:rPr>
        <w:t>й</w:t>
      </w:r>
      <w:r>
        <w:rPr>
          <w:rStyle w:val="MSGENFONTSTYLENAMETEMPLATEROLENUMBERMSGENFONTSTYLENAMEBYROLETEXT3"/>
          <w:color w:val="000000"/>
        </w:rPr>
        <w:t>она Алтайского края «Защита населения и террит</w:t>
      </w:r>
      <w:r>
        <w:rPr>
          <w:rStyle w:val="MSGENFONTSTYLENAMETEMPLATEROLENUMBERMSGENFONTSTYLENAMEBYROLETEXT3"/>
          <w:color w:val="000000"/>
        </w:rPr>
        <w:t>о</w:t>
      </w:r>
      <w:r>
        <w:rPr>
          <w:rStyle w:val="MSGENFONTSTYLENAMETEMPLATEROLENUMBERMSGENFONTSTYLENAMEBYROLETEXT3"/>
          <w:color w:val="000000"/>
        </w:rPr>
        <w:t>рий от чрезвычайных ситуаций, обеспечения п</w:t>
      </w:r>
      <w:r>
        <w:rPr>
          <w:rStyle w:val="MSGENFONTSTYLENAMETEMPLATEROLENUMBERMSGENFONTSTYLENAMEBYROLETEXT3"/>
          <w:color w:val="000000"/>
        </w:rPr>
        <w:t>о</w:t>
      </w:r>
      <w:r>
        <w:rPr>
          <w:rStyle w:val="MSGENFONTSTYLENAMETEMPLATEROLENUMBERMSGENFONTSTYLENAMEBYROLETEXT3"/>
          <w:color w:val="000000"/>
        </w:rPr>
        <w:t>жарной безопасности и безопасности людей на во</w:t>
      </w:r>
      <w:r>
        <w:rPr>
          <w:rStyle w:val="MSGENFONTSTYLENAMETEMPLATEROLENUMBERMSGENFONTSTYLENAMEBYROLETEXT3"/>
          <w:color w:val="000000"/>
        </w:rPr>
        <w:t>д</w:t>
      </w:r>
      <w:r>
        <w:rPr>
          <w:rStyle w:val="MSGENFONTSTYLENAMETEMPLATEROLENUMBERMSGENFONTSTYLENAMEBYROLETEXT3"/>
          <w:color w:val="000000"/>
        </w:rPr>
        <w:t>ных объектах муниципального образования Посп</w:t>
      </w:r>
      <w:r>
        <w:rPr>
          <w:rStyle w:val="MSGENFONTSTYLENAMETEMPLATEROLENUMBERMSGENFONTSTYLENAMEBYROLETEXT3"/>
          <w:color w:val="000000"/>
        </w:rPr>
        <w:t>е</w:t>
      </w:r>
      <w:r>
        <w:rPr>
          <w:rStyle w:val="MSGENFONTSTYLENAMETEMPLATEROLENUMBERMSGENFONTSTYLENAMEBYROLETEXT3"/>
          <w:color w:val="000000"/>
        </w:rPr>
        <w:t>лихинский район Алтайского края на 2021-2024 г</w:t>
      </w:r>
      <w:r>
        <w:rPr>
          <w:rStyle w:val="MSGENFONTSTYLENAMETEMPLATEROLENUMBERMSGENFONTSTYLENAMEBYROLETEXT3"/>
          <w:color w:val="000000"/>
        </w:rPr>
        <w:t>о</w:t>
      </w:r>
      <w:r>
        <w:rPr>
          <w:rStyle w:val="MSGENFONTSTYLENAMETEMPLATEROLENUMBERMSGENFONTSTYLENAMEBYROLETEXT3"/>
          <w:color w:val="000000"/>
        </w:rPr>
        <w:t>ды»</w:t>
      </w:r>
    </w:p>
    <w:p w:rsidR="00317CC2" w:rsidRDefault="00317CC2" w:rsidP="00317CC2">
      <w:pPr>
        <w:pStyle w:val="MSGENFONTSTYLENAMETEMPLATEROLENUMBERMSGENFONTSTYLENAMEBYROLETEXT21"/>
        <w:shd w:val="clear" w:color="auto" w:fill="auto"/>
        <w:spacing w:after="0"/>
        <w:ind w:firstLine="0"/>
      </w:pPr>
      <w:r>
        <w:rPr>
          <w:rStyle w:val="MSGENFONTSTYLENAMETEMPLATEROLENUMBERMSGENFONTSTYLENAMEBYROLETEXT2"/>
          <w:color w:val="000000"/>
        </w:rPr>
        <w:t>СВЕДЕНИЯ</w:t>
      </w:r>
    </w:p>
    <w:p w:rsidR="00317CC2" w:rsidRDefault="00317CC2" w:rsidP="00317CC2">
      <w:pPr>
        <w:pStyle w:val="MSGENFONTSTYLENAMETEMPLATEROLENUMBERMSGENFONTSTYLENAMEBYROLETEXT21"/>
        <w:shd w:val="clear" w:color="auto" w:fill="auto"/>
        <w:spacing w:after="0"/>
        <w:ind w:firstLine="0"/>
      </w:pPr>
      <w:r>
        <w:rPr>
          <w:rStyle w:val="MSGENFONTSTYLENAMETEMPLATEROLENUMBERMSGENFONTSTYLENAMEBYROLETEXT2"/>
          <w:color w:val="000000"/>
        </w:rPr>
        <w:t>об индикаторах муниципальной программы Поспелихинского района Алтайского края «Защита населения и территорий от</w:t>
      </w:r>
      <w:r>
        <w:rPr>
          <w:rStyle w:val="MSGENFONTSTYLENAMETEMPLATEROLENUMBERMSGENFONTSTYLENAMEBYROLETEXT2"/>
          <w:color w:val="000000"/>
        </w:rPr>
        <w:br/>
        <w:t>чрезвычайных ситуаций, обеспечения пожарной безопасности и безопасности людей на водных объектах муниципального</w:t>
      </w:r>
    </w:p>
    <w:p w:rsidR="00317CC2" w:rsidRDefault="00317CC2" w:rsidP="00317CC2">
      <w:pPr>
        <w:pStyle w:val="MSGENFONTSTYLENAMETEMPLATEROLENUMBERMSGENFONTSTYLENAMEBYROLETEXT21"/>
        <w:shd w:val="clear" w:color="auto" w:fill="auto"/>
        <w:spacing w:after="0"/>
        <w:ind w:firstLine="0"/>
      </w:pPr>
      <w:r>
        <w:rPr>
          <w:rStyle w:val="MSGENFONTSTYLENAMETEMPLATEROLENUMBERMSGENFONTSTYLENAMEBYROLETEXT2"/>
          <w:color w:val="000000"/>
        </w:rPr>
        <w:t>образования Поспелихинский район Алтайского края на 2021-2024 годы» и их значениях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152"/>
        <w:gridCol w:w="1920"/>
        <w:gridCol w:w="960"/>
        <w:gridCol w:w="1291"/>
        <w:gridCol w:w="1291"/>
        <w:gridCol w:w="1291"/>
        <w:gridCol w:w="1296"/>
      </w:tblGrid>
      <w:tr w:rsidR="00317CC2" w:rsidTr="008A73EA">
        <w:trPr>
          <w:trHeight w:hRule="exact" w:val="566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88" w:lineRule="exact"/>
              <w:ind w:left="280" w:firstLine="0"/>
              <w:jc w:val="left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№</w:t>
            </w:r>
          </w:p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88" w:lineRule="exact"/>
              <w:ind w:left="280" w:firstLine="0"/>
              <w:jc w:val="left"/>
              <w:rPr>
                <w:sz w:val="22"/>
                <w:szCs w:val="22"/>
              </w:rPr>
            </w:pPr>
            <w:proofErr w:type="gramStart"/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п</w:t>
            </w:r>
            <w:proofErr w:type="gramEnd"/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/п</w:t>
            </w:r>
          </w:p>
        </w:tc>
        <w:tc>
          <w:tcPr>
            <w:tcW w:w="71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Наименование индикатора (показателя)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Единица</w:t>
            </w:r>
          </w:p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7CC2" w:rsidRPr="00ED06F6" w:rsidRDefault="00317CC2" w:rsidP="00ED06F6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2020</w:t>
            </w:r>
          </w:p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516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74" w:lineRule="exact"/>
              <w:ind w:firstLine="0"/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 xml:space="preserve">Значение по годам реализации государственной </w:t>
            </w:r>
          </w:p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74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программы</w:t>
            </w:r>
          </w:p>
        </w:tc>
      </w:tr>
      <w:tr w:rsidR="00317CC2" w:rsidTr="008A73EA">
        <w:trPr>
          <w:trHeight w:hRule="exact" w:val="283"/>
          <w:jc w:val="center"/>
        </w:trPr>
        <w:tc>
          <w:tcPr>
            <w:tcW w:w="7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715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2024</w:t>
            </w:r>
          </w:p>
        </w:tc>
      </w:tr>
      <w:tr w:rsidR="00317CC2" w:rsidTr="008A73EA">
        <w:trPr>
          <w:trHeight w:hRule="exact" w:val="28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7CC2" w:rsidRPr="00ED06F6" w:rsidRDefault="00317CC2" w:rsidP="004970B3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88" w:lineRule="exact"/>
              <w:ind w:right="89" w:firstLine="117"/>
              <w:jc w:val="left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Количество чрезвычайных ситуаций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1</w:t>
            </w:r>
          </w:p>
        </w:tc>
      </w:tr>
      <w:tr w:rsidR="00317CC2" w:rsidTr="008A73EA">
        <w:trPr>
          <w:trHeight w:hRule="exact" w:val="571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88" w:lineRule="exact"/>
              <w:ind w:right="320" w:firstLine="0"/>
              <w:jc w:val="right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17CC2" w:rsidRPr="00ED06F6" w:rsidRDefault="00317CC2" w:rsidP="004970B3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78" w:lineRule="exact"/>
              <w:ind w:right="89" w:firstLine="117"/>
              <w:jc w:val="left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Снижение количества пожаров (по отношению к уровню 2020 года)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115</w:t>
            </w:r>
          </w:p>
        </w:tc>
      </w:tr>
      <w:tr w:rsidR="00317CC2" w:rsidTr="008A73EA">
        <w:trPr>
          <w:trHeight w:hRule="exact" w:val="70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3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17CC2" w:rsidRPr="00ED06F6" w:rsidRDefault="00317CC2" w:rsidP="004970B3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78" w:lineRule="exact"/>
              <w:ind w:right="89" w:firstLine="117"/>
              <w:jc w:val="left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Количество происшествий на водных объектах (по отношению к уровню 2020 года)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CC2" w:rsidRPr="00ED06F6" w:rsidRDefault="00317CC2" w:rsidP="008A73EA">
            <w:pPr>
              <w:pStyle w:val="MSGENFONTSTYLENAMETEMPLATEROLENUMBERMSGENFONTSTYLENAMEBYROLETEXT21"/>
              <w:framePr w:w="15936" w:h="3269" w:hRule="exact" w:wrap="notBeside" w:vAnchor="text" w:hAnchor="page" w:x="476" w:y="563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"/>
                <w:color w:val="000000"/>
                <w:sz w:val="22"/>
                <w:szCs w:val="22"/>
              </w:rPr>
              <w:t>0</w:t>
            </w:r>
          </w:p>
        </w:tc>
      </w:tr>
    </w:tbl>
    <w:p w:rsidR="00317CC2" w:rsidRDefault="00317CC2" w:rsidP="00317CC2">
      <w:pPr>
        <w:framePr w:w="15936" w:h="3269" w:hRule="exact" w:wrap="notBeside" w:vAnchor="text" w:hAnchor="page" w:x="476" w:y="563"/>
        <w:rPr>
          <w:sz w:val="2"/>
          <w:szCs w:val="2"/>
        </w:rPr>
      </w:pPr>
    </w:p>
    <w:p w:rsidR="00317CC2" w:rsidRDefault="00317CC2" w:rsidP="00317CC2">
      <w:pPr>
        <w:rPr>
          <w:sz w:val="2"/>
          <w:szCs w:val="2"/>
        </w:rPr>
      </w:pPr>
    </w:p>
    <w:p w:rsidR="00317CC2" w:rsidRDefault="00317CC2" w:rsidP="00317CC2">
      <w:pPr>
        <w:rPr>
          <w:sz w:val="2"/>
          <w:szCs w:val="2"/>
        </w:rPr>
        <w:sectPr w:rsidR="00317CC2">
          <w:pgSz w:w="16840" w:h="11900" w:orient="landscape"/>
          <w:pgMar w:top="1251" w:right="452" w:bottom="1251" w:left="452" w:header="0" w:footer="3" w:gutter="0"/>
          <w:cols w:space="720"/>
          <w:noEndnote/>
          <w:docGrid w:linePitch="360"/>
        </w:sectPr>
      </w:pPr>
    </w:p>
    <w:p w:rsidR="00317CC2" w:rsidRPr="00FC3091" w:rsidRDefault="00317CC2" w:rsidP="00317CC2">
      <w:pPr>
        <w:pStyle w:val="MSGENFONTSTYLENAMETEMPLATEROLENUMBERMSGENFONTSTYLENAMEBYROLETEXT50"/>
        <w:shd w:val="clear" w:color="auto" w:fill="auto"/>
        <w:ind w:left="10040"/>
        <w:rPr>
          <w:sz w:val="26"/>
          <w:szCs w:val="26"/>
        </w:rPr>
      </w:pPr>
      <w:r w:rsidRPr="00FC3091">
        <w:rPr>
          <w:rStyle w:val="MSGENFONTSTYLENAMETEMPLATEROLENUMBERMSGENFONTSTYLENAMEBYROLETEXT5"/>
          <w:color w:val="000000"/>
          <w:sz w:val="26"/>
          <w:szCs w:val="26"/>
        </w:rPr>
        <w:lastRenderedPageBreak/>
        <w:t>Приложение 2</w:t>
      </w:r>
    </w:p>
    <w:p w:rsidR="00317CC2" w:rsidRPr="00FC3091" w:rsidRDefault="00317CC2" w:rsidP="00317CC2">
      <w:pPr>
        <w:pStyle w:val="MSGENFONTSTYLENAMETEMPLATEROLENUMBERMSGENFONTSTYLENAMEBYROLETEXT50"/>
        <w:shd w:val="clear" w:color="auto" w:fill="auto"/>
        <w:ind w:left="10040" w:right="420"/>
        <w:rPr>
          <w:rStyle w:val="MSGENFONTSTYLENAMETEMPLATEROLENUMBERMSGENFONTSTYLENAMEBYROLETEXT5"/>
          <w:color w:val="000000"/>
          <w:sz w:val="28"/>
        </w:rPr>
      </w:pPr>
      <w:r w:rsidRPr="00FC3091">
        <w:rPr>
          <w:rStyle w:val="MSGENFONTSTYLENAMETEMPLATEROLENUMBERMSGENFONTSTYLENAMEBYROLETEXT5"/>
          <w:color w:val="000000"/>
          <w:sz w:val="26"/>
          <w:szCs w:val="26"/>
        </w:rPr>
        <w:t>к муниципальной программе Поспелихинского района Алтайского края «Защита населения и территорий от чрезвычайных ситуаций, обесп</w:t>
      </w:r>
      <w:r w:rsidRPr="00FC3091">
        <w:rPr>
          <w:rStyle w:val="MSGENFONTSTYLENAMETEMPLATEROLENUMBERMSGENFONTSTYLENAMEBYROLETEXT5"/>
          <w:color w:val="000000"/>
          <w:sz w:val="26"/>
          <w:szCs w:val="26"/>
        </w:rPr>
        <w:t>е</w:t>
      </w:r>
      <w:r w:rsidRPr="00FC3091">
        <w:rPr>
          <w:rStyle w:val="MSGENFONTSTYLENAMETEMPLATEROLENUMBERMSGENFONTSTYLENAMEBYROLETEXT5"/>
          <w:color w:val="000000"/>
          <w:sz w:val="26"/>
          <w:szCs w:val="26"/>
        </w:rPr>
        <w:t>чения пожарной безопасности и безопасности людей на водных объектах муниципального о</w:t>
      </w:r>
      <w:r w:rsidRPr="00FC3091">
        <w:rPr>
          <w:rStyle w:val="MSGENFONTSTYLENAMETEMPLATEROLENUMBERMSGENFONTSTYLENAMEBYROLETEXT5"/>
          <w:color w:val="000000"/>
          <w:sz w:val="26"/>
          <w:szCs w:val="26"/>
        </w:rPr>
        <w:t>б</w:t>
      </w:r>
      <w:r w:rsidRPr="00FC3091">
        <w:rPr>
          <w:rStyle w:val="MSGENFONTSTYLENAMETEMPLATEROLENUMBERMSGENFONTSTYLENAMEBYROLETEXT5"/>
          <w:color w:val="000000"/>
          <w:sz w:val="26"/>
          <w:szCs w:val="26"/>
        </w:rPr>
        <w:t>разования Поспелихинский район Алтайского края на 2021-2024 годы»</w:t>
      </w:r>
    </w:p>
    <w:p w:rsidR="00317CC2" w:rsidRDefault="00317CC2" w:rsidP="00317CC2">
      <w:pPr>
        <w:pStyle w:val="MSGENFONTSTYLENAMETEMPLATEROLENUMBERMSGENFONTSTYLENAMEBYROLETEXT50"/>
        <w:shd w:val="clear" w:color="auto" w:fill="auto"/>
        <w:ind w:right="420"/>
        <w:jc w:val="left"/>
      </w:pPr>
    </w:p>
    <w:p w:rsidR="00317CC2" w:rsidRDefault="00317CC2" w:rsidP="00317CC2">
      <w:pPr>
        <w:pStyle w:val="MSGENFONTSTYLENAMETEMPLATEROLENUMBERMSGENFONTSTYLENAMEBYROLETEXT50"/>
        <w:shd w:val="clear" w:color="auto" w:fill="auto"/>
        <w:ind w:right="420"/>
        <w:jc w:val="center"/>
      </w:pPr>
    </w:p>
    <w:p w:rsidR="00ED06F6" w:rsidRPr="009F65B6" w:rsidRDefault="00317CC2" w:rsidP="00ED06F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F65B6">
        <w:rPr>
          <w:sz w:val="28"/>
          <w:szCs w:val="28"/>
        </w:rPr>
        <w:t xml:space="preserve"> </w:t>
      </w:r>
      <w:r w:rsidR="00ED06F6" w:rsidRPr="009F65B6">
        <w:rPr>
          <w:sz w:val="28"/>
          <w:szCs w:val="28"/>
        </w:rPr>
        <w:t xml:space="preserve">Перечень </w:t>
      </w:r>
      <w:r w:rsidR="00E67C1B">
        <w:rPr>
          <w:sz w:val="28"/>
          <w:szCs w:val="28"/>
        </w:rPr>
        <w:t xml:space="preserve">основных </w:t>
      </w:r>
      <w:r w:rsidR="00ED06F6" w:rsidRPr="009F65B6">
        <w:rPr>
          <w:sz w:val="28"/>
          <w:szCs w:val="28"/>
        </w:rPr>
        <w:t xml:space="preserve">мероприятий муниципальной программы </w:t>
      </w:r>
    </w:p>
    <w:p w:rsidR="00ED06F6" w:rsidRDefault="00ED06F6" w:rsidP="00ED06F6">
      <w:pPr>
        <w:pStyle w:val="MSGENFONTSTYLENAMETEMPLATEROLENUMBERMSGENFONTSTYLENAMEBYROLETEXT50"/>
        <w:shd w:val="clear" w:color="auto" w:fill="auto"/>
        <w:ind w:right="420"/>
        <w:jc w:val="center"/>
      </w:pPr>
    </w:p>
    <w:tbl>
      <w:tblPr>
        <w:tblW w:w="15213" w:type="dxa"/>
        <w:tblInd w:w="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4189"/>
        <w:gridCol w:w="2295"/>
        <w:gridCol w:w="1692"/>
        <w:gridCol w:w="982"/>
        <w:gridCol w:w="984"/>
        <w:gridCol w:w="1244"/>
        <w:gridCol w:w="985"/>
        <w:gridCol w:w="1897"/>
      </w:tblGrid>
      <w:tr w:rsidR="00ED06F6" w:rsidRPr="00786E3A" w:rsidTr="008A73EA">
        <w:trPr>
          <w:trHeight w:val="885"/>
        </w:trPr>
        <w:tc>
          <w:tcPr>
            <w:tcW w:w="945" w:type="dxa"/>
            <w:vMerge w:val="restart"/>
            <w:shd w:val="clear" w:color="auto" w:fill="auto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№</w:t>
            </w:r>
          </w:p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proofErr w:type="gramStart"/>
            <w:r w:rsidRPr="00786E3A">
              <w:rPr>
                <w:sz w:val="22"/>
                <w:szCs w:val="24"/>
              </w:rPr>
              <w:t>п</w:t>
            </w:r>
            <w:proofErr w:type="gramEnd"/>
            <w:r w:rsidRPr="00786E3A">
              <w:rPr>
                <w:sz w:val="22"/>
                <w:szCs w:val="24"/>
              </w:rPr>
              <w:t>/п</w:t>
            </w:r>
          </w:p>
        </w:tc>
        <w:tc>
          <w:tcPr>
            <w:tcW w:w="4189" w:type="dxa"/>
            <w:vMerge w:val="restart"/>
            <w:shd w:val="clear" w:color="auto" w:fill="auto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 xml:space="preserve">Наименование </w:t>
            </w:r>
          </w:p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ind w:firstLine="38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мероприятий</w:t>
            </w:r>
          </w:p>
        </w:tc>
        <w:tc>
          <w:tcPr>
            <w:tcW w:w="2295" w:type="dxa"/>
            <w:vMerge w:val="restart"/>
            <w:shd w:val="clear" w:color="auto" w:fill="auto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Участники</w:t>
            </w:r>
          </w:p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программы</w:t>
            </w:r>
          </w:p>
        </w:tc>
        <w:tc>
          <w:tcPr>
            <w:tcW w:w="1692" w:type="dxa"/>
            <w:vMerge w:val="restart"/>
            <w:shd w:val="clear" w:color="auto" w:fill="auto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Сроки</w:t>
            </w:r>
          </w:p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реализации</w:t>
            </w:r>
          </w:p>
        </w:tc>
        <w:tc>
          <w:tcPr>
            <w:tcW w:w="4195" w:type="dxa"/>
            <w:gridSpan w:val="4"/>
            <w:shd w:val="clear" w:color="auto" w:fill="auto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Расходы на реализацию программы, тыс. руб.</w:t>
            </w:r>
          </w:p>
        </w:tc>
        <w:tc>
          <w:tcPr>
            <w:tcW w:w="1897" w:type="dxa"/>
            <w:shd w:val="clear" w:color="auto" w:fill="auto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Источники ф</w:t>
            </w:r>
            <w:r w:rsidRPr="00786E3A">
              <w:rPr>
                <w:sz w:val="22"/>
                <w:szCs w:val="24"/>
              </w:rPr>
              <w:t>и</w:t>
            </w:r>
            <w:r w:rsidRPr="00786E3A">
              <w:rPr>
                <w:sz w:val="22"/>
                <w:szCs w:val="24"/>
              </w:rPr>
              <w:t>нансирования</w:t>
            </w:r>
          </w:p>
        </w:tc>
      </w:tr>
      <w:tr w:rsidR="00ED06F6" w:rsidRPr="00786E3A" w:rsidTr="008A73EA">
        <w:trPr>
          <w:trHeight w:val="170"/>
        </w:trPr>
        <w:tc>
          <w:tcPr>
            <w:tcW w:w="945" w:type="dxa"/>
            <w:vMerge/>
            <w:shd w:val="clear" w:color="auto" w:fill="auto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vMerge/>
            <w:shd w:val="clear" w:color="auto" w:fill="auto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2295" w:type="dxa"/>
            <w:vMerge/>
            <w:shd w:val="clear" w:color="auto" w:fill="auto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1692" w:type="dxa"/>
            <w:vMerge/>
            <w:shd w:val="clear" w:color="auto" w:fill="auto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982" w:type="dxa"/>
            <w:shd w:val="clear" w:color="auto" w:fill="auto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 г</w:t>
            </w:r>
          </w:p>
        </w:tc>
        <w:tc>
          <w:tcPr>
            <w:tcW w:w="984" w:type="dxa"/>
            <w:shd w:val="clear" w:color="auto" w:fill="auto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2022 г</w:t>
            </w:r>
          </w:p>
        </w:tc>
        <w:tc>
          <w:tcPr>
            <w:tcW w:w="1244" w:type="dxa"/>
            <w:shd w:val="clear" w:color="auto" w:fill="auto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2023 г</w:t>
            </w:r>
          </w:p>
        </w:tc>
        <w:tc>
          <w:tcPr>
            <w:tcW w:w="985" w:type="dxa"/>
            <w:shd w:val="clear" w:color="auto" w:fill="auto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2024 г</w:t>
            </w:r>
          </w:p>
        </w:tc>
        <w:tc>
          <w:tcPr>
            <w:tcW w:w="1897" w:type="dxa"/>
            <w:shd w:val="clear" w:color="auto" w:fill="auto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</w:tr>
      <w:tr w:rsidR="00ED06F6" w:rsidRPr="00786E3A" w:rsidTr="00ED06F6">
        <w:trPr>
          <w:trHeight w:val="170"/>
        </w:trPr>
        <w:tc>
          <w:tcPr>
            <w:tcW w:w="945" w:type="dxa"/>
            <w:shd w:val="clear" w:color="auto" w:fill="auto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</w:t>
            </w:r>
          </w:p>
        </w:tc>
        <w:tc>
          <w:tcPr>
            <w:tcW w:w="4189" w:type="dxa"/>
            <w:shd w:val="clear" w:color="auto" w:fill="auto"/>
          </w:tcPr>
          <w:p w:rsidR="00ED06F6" w:rsidRPr="002001D9" w:rsidRDefault="00ED06F6" w:rsidP="008A73EA">
            <w:pPr>
              <w:pStyle w:val="MSGENFONTSTYLENAMETEMPLATEROLENUMBERMSGENFONTSTYLENAMEBYROLETEXT21"/>
              <w:shd w:val="clear" w:color="auto" w:fill="auto"/>
              <w:tabs>
                <w:tab w:val="left" w:pos="0"/>
                <w:tab w:val="left" w:pos="3826"/>
                <w:tab w:val="left" w:pos="5558"/>
              </w:tabs>
              <w:spacing w:after="0" w:line="240" w:lineRule="auto"/>
              <w:ind w:firstLine="340"/>
              <w:jc w:val="both"/>
              <w:rPr>
                <w:sz w:val="22"/>
              </w:rPr>
            </w:pPr>
            <w:r w:rsidRPr="002001D9">
              <w:rPr>
                <w:sz w:val="22"/>
                <w:szCs w:val="24"/>
              </w:rPr>
              <w:t xml:space="preserve">Цель. 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Предотвращение и снижение риска возникн</w:t>
            </w:r>
            <w:r>
              <w:rPr>
                <w:rStyle w:val="MSGENFONTSTYLENAMETEMPLATEROLENUMBERMSGENFONTSTYLENAMEBYROLETEXT20"/>
                <w:color w:val="000000"/>
                <w:sz w:val="22"/>
              </w:rPr>
              <w:t>овения чрезвычайных с</w:t>
            </w:r>
            <w:r>
              <w:rPr>
                <w:rStyle w:val="MSGENFONTSTYLENAMETEMPLATEROLENUMBERMSGENFONTSTYLENAMEBYROLETEXT20"/>
                <w:color w:val="000000"/>
                <w:sz w:val="22"/>
              </w:rPr>
              <w:t>и</w:t>
            </w:r>
            <w:r>
              <w:rPr>
                <w:rStyle w:val="MSGENFONTSTYLENAMETEMPLATEROLENUMBERMSGENFONTSTYLENAMEBYROLETEXT20"/>
                <w:color w:val="000000"/>
                <w:sz w:val="22"/>
              </w:rPr>
              <w:t xml:space="preserve">туаций, а также 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минимизация</w:t>
            </w:r>
            <w:r>
              <w:rPr>
                <w:rStyle w:val="MSGENFONTSTYLENAMETEMPLATEROLENUMBERMSGENFONTSTYLENAMEBYROLETEXT20"/>
                <w:color w:val="000000"/>
                <w:sz w:val="22"/>
              </w:rPr>
              <w:t xml:space="preserve"> 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социальн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о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го, экономического и экологического ущерба, наносимого населению, экон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о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мике и природной среде, от чрезвыча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й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ных ситуаций природного и техногенного характера, пожаров и происшествий на водных объектах муниципального обр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а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зования Поспелихинский район Алта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й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ского края.</w:t>
            </w:r>
          </w:p>
        </w:tc>
        <w:tc>
          <w:tcPr>
            <w:tcW w:w="2295" w:type="dxa"/>
            <w:shd w:val="clear" w:color="auto" w:fill="auto"/>
          </w:tcPr>
          <w:p w:rsidR="00ED06F6" w:rsidRPr="00CB5B05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CB5B05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>по делам ГО</w:t>
            </w:r>
            <w:r w:rsidRPr="00CB5B05">
              <w:rPr>
                <w:sz w:val="22"/>
                <w:szCs w:val="22"/>
              </w:rPr>
              <w:t>ЧС и МР</w:t>
            </w:r>
          </w:p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88 ПСЧ 4 ГПО ФПС ГПС ГУ МЧС России по Алтайскому краю</w:t>
            </w: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, к</w:t>
            </w:r>
            <w:r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омитет по образов</w:t>
            </w:r>
            <w:r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а</w:t>
            </w:r>
            <w:r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нию</w:t>
            </w: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, сельсоветы.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2021-2024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85,5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14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14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ED06F6" w:rsidRPr="00ED06F6" w:rsidRDefault="00ED06F6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14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Бюджет района</w:t>
            </w:r>
          </w:p>
        </w:tc>
      </w:tr>
      <w:tr w:rsidR="00ED06F6" w:rsidRPr="00786E3A" w:rsidTr="00ED06F6">
        <w:trPr>
          <w:trHeight w:val="170"/>
        </w:trPr>
        <w:tc>
          <w:tcPr>
            <w:tcW w:w="945" w:type="dxa"/>
            <w:shd w:val="clear" w:color="auto" w:fill="auto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</w:t>
            </w:r>
          </w:p>
        </w:tc>
        <w:tc>
          <w:tcPr>
            <w:tcW w:w="4189" w:type="dxa"/>
            <w:shd w:val="clear" w:color="auto" w:fill="auto"/>
          </w:tcPr>
          <w:p w:rsidR="00ED06F6" w:rsidRPr="002001D9" w:rsidRDefault="00ED06F6" w:rsidP="008A73EA">
            <w:pPr>
              <w:pStyle w:val="MSGENFONTSTYLENAMETEMPLATEROLENUMBERMSGENFONTSTYLENAMEBYROLETEXT21"/>
              <w:shd w:val="clear" w:color="auto" w:fill="auto"/>
              <w:tabs>
                <w:tab w:val="left" w:pos="581"/>
              </w:tabs>
              <w:spacing w:after="0" w:line="240" w:lineRule="auto"/>
              <w:ind w:firstLine="0"/>
              <w:jc w:val="both"/>
              <w:rPr>
                <w:sz w:val="22"/>
              </w:rPr>
            </w:pPr>
            <w:r w:rsidRPr="002001D9">
              <w:rPr>
                <w:sz w:val="22"/>
                <w:szCs w:val="24"/>
              </w:rPr>
              <w:t xml:space="preserve">Задача 1. 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Защита населения и территории Поспелихинского района от ЧС.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ED06F6" w:rsidRPr="00CB5B05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85,5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10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10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ED06F6" w:rsidRPr="00ED06F6" w:rsidRDefault="00ED06F6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10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ED06F6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Всего </w:t>
            </w:r>
          </w:p>
        </w:tc>
      </w:tr>
      <w:tr w:rsidR="00ED06F6" w:rsidRPr="00786E3A" w:rsidTr="00ED06F6">
        <w:trPr>
          <w:trHeight w:val="885"/>
        </w:trPr>
        <w:tc>
          <w:tcPr>
            <w:tcW w:w="945" w:type="dxa"/>
            <w:shd w:val="clear" w:color="auto" w:fill="auto"/>
          </w:tcPr>
          <w:p w:rsidR="00ED06F6" w:rsidRPr="00786E3A" w:rsidRDefault="00ED06F6" w:rsidP="008A73E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3.</w:t>
            </w:r>
          </w:p>
        </w:tc>
        <w:tc>
          <w:tcPr>
            <w:tcW w:w="4189" w:type="dxa"/>
            <w:shd w:val="clear" w:color="auto" w:fill="auto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Мероприятие 1.1. </w:t>
            </w:r>
            <w:r w:rsidRPr="00786E3A">
              <w:rPr>
                <w:sz w:val="22"/>
                <w:szCs w:val="24"/>
              </w:rPr>
              <w:t>Развитие ЕДДС мун</w:t>
            </w:r>
            <w:r w:rsidRPr="00786E3A">
              <w:rPr>
                <w:sz w:val="22"/>
                <w:szCs w:val="24"/>
              </w:rPr>
              <w:t>и</w:t>
            </w:r>
            <w:r w:rsidRPr="00786E3A">
              <w:rPr>
                <w:sz w:val="22"/>
                <w:szCs w:val="24"/>
              </w:rPr>
              <w:t>ципального образования</w:t>
            </w:r>
            <w:r>
              <w:rPr>
                <w:sz w:val="22"/>
                <w:szCs w:val="24"/>
              </w:rPr>
              <w:t>, оборудование оперативного зала ЕДДС</w:t>
            </w:r>
          </w:p>
        </w:tc>
        <w:tc>
          <w:tcPr>
            <w:tcW w:w="2295" w:type="dxa"/>
            <w:vMerge w:val="restart"/>
            <w:shd w:val="clear" w:color="auto" w:fill="auto"/>
            <w:vAlign w:val="center"/>
          </w:tcPr>
          <w:p w:rsidR="00ED06F6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 xml:space="preserve">Отдел </w:t>
            </w:r>
            <w:r>
              <w:rPr>
                <w:sz w:val="22"/>
                <w:szCs w:val="24"/>
              </w:rPr>
              <w:t xml:space="preserve">по делам </w:t>
            </w:r>
          </w:p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ГО</w:t>
            </w:r>
            <w:r w:rsidRPr="00786E3A">
              <w:rPr>
                <w:sz w:val="22"/>
                <w:szCs w:val="24"/>
              </w:rPr>
              <w:t>ЧС и МР</w:t>
            </w:r>
          </w:p>
        </w:tc>
        <w:tc>
          <w:tcPr>
            <w:tcW w:w="1692" w:type="dxa"/>
            <w:vMerge w:val="restart"/>
            <w:shd w:val="clear" w:color="auto" w:fill="auto"/>
            <w:vAlign w:val="center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2021-2024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10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10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ED06F6" w:rsidRPr="00ED06F6" w:rsidRDefault="00ED06F6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10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Бюджет района</w:t>
            </w:r>
          </w:p>
        </w:tc>
      </w:tr>
      <w:tr w:rsidR="00ED06F6" w:rsidRPr="00786E3A" w:rsidTr="00ED06F6">
        <w:trPr>
          <w:trHeight w:val="885"/>
        </w:trPr>
        <w:tc>
          <w:tcPr>
            <w:tcW w:w="945" w:type="dxa"/>
            <w:shd w:val="clear" w:color="auto" w:fill="auto"/>
          </w:tcPr>
          <w:p w:rsidR="00ED06F6" w:rsidRPr="00786E3A" w:rsidRDefault="00ED06F6" w:rsidP="00ED06F6">
            <w:pPr>
              <w:widowControl w:val="0"/>
              <w:numPr>
                <w:ilvl w:val="0"/>
                <w:numId w:val="10"/>
              </w:num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ED06F6" w:rsidRDefault="00ED06F6" w:rsidP="008A73E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Мероприятие 1.2. Модернизация обор</w:t>
            </w:r>
            <w:r>
              <w:rPr>
                <w:sz w:val="22"/>
                <w:szCs w:val="24"/>
              </w:rPr>
              <w:t>у</w:t>
            </w:r>
            <w:r>
              <w:rPr>
                <w:sz w:val="22"/>
                <w:szCs w:val="24"/>
              </w:rPr>
              <w:t>дования системы оповещения населения Поспелихинского района</w:t>
            </w:r>
          </w:p>
        </w:tc>
        <w:tc>
          <w:tcPr>
            <w:tcW w:w="2295" w:type="dxa"/>
            <w:vMerge/>
            <w:shd w:val="clear" w:color="auto" w:fill="auto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1692" w:type="dxa"/>
            <w:vMerge/>
            <w:shd w:val="clear" w:color="auto" w:fill="auto"/>
            <w:vAlign w:val="center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85,5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ED06F6" w:rsidRPr="00ED06F6" w:rsidRDefault="00ED06F6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Бюджет района</w:t>
            </w:r>
          </w:p>
        </w:tc>
      </w:tr>
      <w:tr w:rsidR="00ED06F6" w:rsidRPr="00786E3A" w:rsidTr="00ED06F6">
        <w:trPr>
          <w:trHeight w:val="885"/>
        </w:trPr>
        <w:tc>
          <w:tcPr>
            <w:tcW w:w="945" w:type="dxa"/>
            <w:shd w:val="clear" w:color="auto" w:fill="auto"/>
          </w:tcPr>
          <w:p w:rsidR="00ED06F6" w:rsidRPr="00786E3A" w:rsidRDefault="00ED06F6" w:rsidP="00ED06F6">
            <w:pPr>
              <w:widowControl w:val="0"/>
              <w:numPr>
                <w:ilvl w:val="0"/>
                <w:numId w:val="10"/>
              </w:num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ED06F6" w:rsidRPr="00455F7F" w:rsidRDefault="00ED06F6" w:rsidP="008A73EA">
            <w:pPr>
              <w:pStyle w:val="MSGENFONTSTYLENAMETEMPLATEROLENUMBERMSGENFONTSTYLENAMEBYROLETEXT21"/>
              <w:shd w:val="clear" w:color="auto" w:fill="auto"/>
              <w:tabs>
                <w:tab w:val="left" w:pos="624"/>
              </w:tabs>
              <w:spacing w:after="0" w:line="240" w:lineRule="auto"/>
              <w:ind w:firstLine="0"/>
              <w:jc w:val="both"/>
              <w:rPr>
                <w:sz w:val="22"/>
                <w:szCs w:val="22"/>
              </w:rPr>
            </w:pPr>
            <w:r w:rsidRPr="00455F7F">
              <w:rPr>
                <w:sz w:val="22"/>
                <w:szCs w:val="22"/>
              </w:rPr>
              <w:t>Задача 2</w:t>
            </w:r>
            <w:r>
              <w:rPr>
                <w:sz w:val="22"/>
                <w:szCs w:val="22"/>
              </w:rPr>
              <w:t>.</w:t>
            </w:r>
            <w:r w:rsidRPr="00455F7F">
              <w:rPr>
                <w:sz w:val="22"/>
                <w:szCs w:val="22"/>
              </w:rPr>
              <w:t xml:space="preserve"> </w:t>
            </w:r>
            <w:r w:rsidRPr="00455F7F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Обеспечение пожарной бе</w:t>
            </w:r>
            <w:r w:rsidRPr="00455F7F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з</w:t>
            </w:r>
            <w:r w:rsidRPr="00455F7F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опасности на территории Поспелихи</w:t>
            </w:r>
            <w:r w:rsidRPr="00455F7F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н</w:t>
            </w:r>
            <w:r w:rsidRPr="00455F7F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ского района.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ED06F6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ED06F6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ED06F6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ED06F6" w:rsidRPr="00ED06F6" w:rsidRDefault="00ED06F6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Всего</w:t>
            </w:r>
          </w:p>
        </w:tc>
      </w:tr>
      <w:tr w:rsidR="00ED06F6" w:rsidRPr="00786E3A" w:rsidTr="00ED06F6">
        <w:trPr>
          <w:trHeight w:val="1526"/>
        </w:trPr>
        <w:tc>
          <w:tcPr>
            <w:tcW w:w="945" w:type="dxa"/>
            <w:shd w:val="clear" w:color="auto" w:fill="auto"/>
          </w:tcPr>
          <w:p w:rsidR="00ED06F6" w:rsidRPr="00786E3A" w:rsidRDefault="00ED06F6" w:rsidP="00ED06F6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ED06F6" w:rsidRPr="00CB5B05" w:rsidRDefault="00ED06F6" w:rsidP="008A73EA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Мероприятие 2.1. </w:t>
            </w:r>
            <w:r w:rsidRPr="00CB5B05">
              <w:rPr>
                <w:sz w:val="22"/>
                <w:szCs w:val="24"/>
              </w:rPr>
              <w:t>Пропаганда и агитация противопожарных мероприятий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ED06F6" w:rsidRPr="00CB5B05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CB5B05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>по делам ГО</w:t>
            </w:r>
            <w:r w:rsidRPr="00CB5B05">
              <w:rPr>
                <w:sz w:val="22"/>
                <w:szCs w:val="22"/>
              </w:rPr>
              <w:t>ЧС и МР</w:t>
            </w:r>
          </w:p>
          <w:p w:rsidR="00ED06F6" w:rsidRPr="00CB5B05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FF0000"/>
                <w:sz w:val="22"/>
                <w:szCs w:val="22"/>
              </w:rPr>
            </w:pPr>
            <w:r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88 ПСЧ 4 ГПО ФПС ГПС Г</w:t>
            </w: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У МЧС России по Алтайскому краю</w:t>
            </w:r>
            <w:r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2021-2024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ED06F6" w:rsidRPr="00ED06F6" w:rsidRDefault="00ED06F6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Бюджет района</w:t>
            </w:r>
          </w:p>
        </w:tc>
      </w:tr>
      <w:tr w:rsidR="00ED06F6" w:rsidRPr="00786E3A" w:rsidTr="00ED06F6">
        <w:trPr>
          <w:trHeight w:val="885"/>
        </w:trPr>
        <w:tc>
          <w:tcPr>
            <w:tcW w:w="945" w:type="dxa"/>
            <w:shd w:val="clear" w:color="auto" w:fill="auto"/>
          </w:tcPr>
          <w:p w:rsidR="00ED06F6" w:rsidRPr="00786E3A" w:rsidRDefault="00ED06F6" w:rsidP="00ED06F6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ED06F6" w:rsidRPr="00455F7F" w:rsidRDefault="00ED06F6" w:rsidP="008A73E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455F7F">
              <w:rPr>
                <w:sz w:val="22"/>
                <w:szCs w:val="22"/>
              </w:rPr>
              <w:t xml:space="preserve">Задача 3. </w:t>
            </w:r>
            <w:r w:rsidRPr="00455F7F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Обеспечение безопасности л</w:t>
            </w:r>
            <w:r w:rsidRPr="00455F7F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ю</w:t>
            </w:r>
            <w:r w:rsidRPr="00455F7F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дей на водных объектах Поспелихинск</w:t>
            </w:r>
            <w:r w:rsidRPr="00455F7F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о</w:t>
            </w:r>
            <w:r w:rsidRPr="00455F7F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го района.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4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4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ED06F6" w:rsidRPr="00ED06F6" w:rsidRDefault="00ED06F6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4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ED06F6" w:rsidRPr="00786E3A" w:rsidRDefault="00ED06F6" w:rsidP="008A73EA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Всего</w:t>
            </w:r>
          </w:p>
        </w:tc>
      </w:tr>
      <w:tr w:rsidR="00ED06F6" w:rsidRPr="00786E3A" w:rsidTr="00ED06F6">
        <w:trPr>
          <w:trHeight w:val="1801"/>
        </w:trPr>
        <w:tc>
          <w:tcPr>
            <w:tcW w:w="945" w:type="dxa"/>
            <w:shd w:val="clear" w:color="auto" w:fill="auto"/>
          </w:tcPr>
          <w:p w:rsidR="00ED06F6" w:rsidRPr="00786E3A" w:rsidRDefault="00ED06F6" w:rsidP="00ED06F6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ED06F6" w:rsidRPr="00CB5B05" w:rsidRDefault="00ED06F6" w:rsidP="008A73E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Мероприятие 3.1. </w:t>
            </w:r>
            <w:r w:rsidRPr="00CB5B05">
              <w:rPr>
                <w:sz w:val="22"/>
                <w:szCs w:val="24"/>
              </w:rPr>
              <w:t>Изготовление и уст</w:t>
            </w:r>
            <w:r w:rsidRPr="00CB5B05">
              <w:rPr>
                <w:sz w:val="22"/>
                <w:szCs w:val="24"/>
              </w:rPr>
              <w:t>а</w:t>
            </w:r>
            <w:r w:rsidRPr="00CB5B05">
              <w:rPr>
                <w:sz w:val="22"/>
                <w:szCs w:val="24"/>
              </w:rPr>
              <w:t xml:space="preserve">новка запрещающих табличек в местах опасных для купания. Распространение среди населения памяток и листовок о мерах поведения на водных объектах. </w:t>
            </w:r>
            <w:proofErr w:type="gramStart"/>
            <w:r>
              <w:rPr>
                <w:sz w:val="22"/>
                <w:szCs w:val="24"/>
              </w:rPr>
              <w:t>Проведение бесед в образовательных учреждения, о правилах поведения в эк</w:t>
            </w:r>
            <w:r>
              <w:rPr>
                <w:sz w:val="22"/>
                <w:szCs w:val="24"/>
              </w:rPr>
              <w:t>с</w:t>
            </w:r>
            <w:r>
              <w:rPr>
                <w:sz w:val="22"/>
                <w:szCs w:val="24"/>
              </w:rPr>
              <w:t>тремальных ситуациях.</w:t>
            </w:r>
            <w:proofErr w:type="gramEnd"/>
          </w:p>
        </w:tc>
        <w:tc>
          <w:tcPr>
            <w:tcW w:w="2295" w:type="dxa"/>
            <w:shd w:val="clear" w:color="auto" w:fill="auto"/>
            <w:vAlign w:val="center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Отдел ГО ЧС и МР</w:t>
            </w:r>
            <w:r>
              <w:rPr>
                <w:sz w:val="22"/>
                <w:szCs w:val="24"/>
              </w:rPr>
              <w:t>,</w:t>
            </w:r>
          </w:p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К</w:t>
            </w:r>
            <w:r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омитет по образ</w:t>
            </w:r>
            <w:r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о</w:t>
            </w:r>
            <w:r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ванию</w:t>
            </w: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, сельсоветы.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2021-2024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4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4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ED06F6" w:rsidRPr="00ED06F6" w:rsidRDefault="00ED06F6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4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ED06F6" w:rsidRPr="00786E3A" w:rsidRDefault="00ED06F6" w:rsidP="008A73EA">
            <w:pPr>
              <w:jc w:val="center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Бюджет района</w:t>
            </w:r>
          </w:p>
        </w:tc>
      </w:tr>
    </w:tbl>
    <w:p w:rsidR="00317CC2" w:rsidRDefault="00317CC2" w:rsidP="00ED06F6">
      <w:pPr>
        <w:widowControl w:val="0"/>
        <w:autoSpaceDE w:val="0"/>
        <w:autoSpaceDN w:val="0"/>
        <w:adjustRightInd w:val="0"/>
        <w:jc w:val="center"/>
        <w:outlineLvl w:val="1"/>
        <w:rPr>
          <w:sz w:val="2"/>
          <w:szCs w:val="2"/>
        </w:rPr>
        <w:sectPr w:rsidR="00317CC2" w:rsidSect="00543C03">
          <w:footerReference w:type="default" r:id="rId9"/>
          <w:pgSz w:w="16840" w:h="11900" w:orient="landscape"/>
          <w:pgMar w:top="1077" w:right="454" w:bottom="1134" w:left="454" w:header="0" w:footer="6" w:gutter="0"/>
          <w:cols w:space="720"/>
          <w:noEndnote/>
          <w:docGrid w:linePitch="360"/>
        </w:sectPr>
      </w:pPr>
    </w:p>
    <w:p w:rsidR="00317CC2" w:rsidRDefault="00317CC2" w:rsidP="00317CC2">
      <w:pPr>
        <w:pStyle w:val="MSGENFONTSTYLENAMETEMPLATEROLENUMBERMSGENFONTSTYLENAMEBYROLETEXT30"/>
        <w:shd w:val="clear" w:color="auto" w:fill="auto"/>
        <w:spacing w:before="0" w:after="0" w:line="274" w:lineRule="exact"/>
        <w:ind w:left="5800"/>
        <w:jc w:val="both"/>
      </w:pPr>
      <w:r>
        <w:rPr>
          <w:rStyle w:val="MSGENFONTSTYLENAMETEMPLATEROLENUMBERMSGENFONTSTYLENAMEBYROLETEXT3"/>
          <w:color w:val="000000"/>
        </w:rPr>
        <w:lastRenderedPageBreak/>
        <w:t>Приложение 3</w:t>
      </w:r>
    </w:p>
    <w:p w:rsidR="00317CC2" w:rsidRDefault="00317CC2" w:rsidP="00317CC2">
      <w:pPr>
        <w:pStyle w:val="MSGENFONTSTYLENAMETEMPLATEROLENUMBERMSGENFONTSTYLENAMEBYROLETEXT30"/>
        <w:shd w:val="clear" w:color="auto" w:fill="auto"/>
        <w:tabs>
          <w:tab w:val="left" w:pos="8603"/>
          <w:tab w:val="left" w:pos="10206"/>
        </w:tabs>
        <w:spacing w:before="0" w:after="0" w:line="274" w:lineRule="exact"/>
        <w:ind w:left="5800" w:right="420"/>
        <w:jc w:val="both"/>
        <w:rPr>
          <w:rStyle w:val="MSGENFONTSTYLENAMETEMPLATEROLENUMBERMSGENFONTSTYLENAMEBYROLETEXT3"/>
          <w:color w:val="000000"/>
        </w:rPr>
      </w:pPr>
      <w:r>
        <w:rPr>
          <w:rStyle w:val="MSGENFONTSTYLENAMETEMPLATEROLENUMBERMSGENFONTSTYLENAMEBYROLETEXT3"/>
          <w:color w:val="000000"/>
        </w:rPr>
        <w:t>к муниципальной программе П</w:t>
      </w:r>
      <w:r>
        <w:rPr>
          <w:rStyle w:val="MSGENFONTSTYLENAMETEMPLATEROLENUMBERMSGENFONTSTYLENAMEBYROLETEXT3"/>
          <w:color w:val="000000"/>
        </w:rPr>
        <w:t>о</w:t>
      </w:r>
      <w:r>
        <w:rPr>
          <w:rStyle w:val="MSGENFONTSTYLENAMETEMPLATEROLENUMBERMSGENFONTSTYLENAMEBYROLETEXT3"/>
          <w:color w:val="000000"/>
        </w:rPr>
        <w:t>спелихинского района Алтайского края «Защита населения и террит</w:t>
      </w:r>
      <w:r>
        <w:rPr>
          <w:rStyle w:val="MSGENFONTSTYLENAMETEMPLATEROLENUMBERMSGENFONTSTYLENAMEBYROLETEXT3"/>
          <w:color w:val="000000"/>
        </w:rPr>
        <w:t>о</w:t>
      </w:r>
      <w:r>
        <w:rPr>
          <w:rStyle w:val="MSGENFONTSTYLENAMETEMPLATEROLENUMBERMSGENFONTSTYLENAMEBYROLETEXT3"/>
          <w:color w:val="000000"/>
        </w:rPr>
        <w:t>рий от чрезвычайных ситуаций, обеспечения пожарной безопасн</w:t>
      </w:r>
      <w:r>
        <w:rPr>
          <w:rStyle w:val="MSGENFONTSTYLENAMETEMPLATEROLENUMBERMSGENFONTSTYLENAMEBYROLETEXT3"/>
          <w:color w:val="000000"/>
        </w:rPr>
        <w:t>о</w:t>
      </w:r>
      <w:r>
        <w:rPr>
          <w:rStyle w:val="MSGENFONTSTYLENAMETEMPLATEROLENUMBERMSGENFONTSTYLENAMEBYROLETEXT3"/>
          <w:color w:val="000000"/>
        </w:rPr>
        <w:t>сти и безопасности людей на во</w:t>
      </w:r>
      <w:r>
        <w:rPr>
          <w:rStyle w:val="MSGENFONTSTYLENAMETEMPLATEROLENUMBERMSGENFONTSTYLENAMEBYROLETEXT3"/>
          <w:color w:val="000000"/>
        </w:rPr>
        <w:t>д</w:t>
      </w:r>
      <w:r>
        <w:rPr>
          <w:rStyle w:val="MSGENFONTSTYLENAMETEMPLATEROLENUMBERMSGENFONTSTYLENAMEBYROLETEXT3"/>
          <w:color w:val="000000"/>
        </w:rPr>
        <w:t>ных объектах муниципального о</w:t>
      </w:r>
      <w:r>
        <w:rPr>
          <w:rStyle w:val="MSGENFONTSTYLENAMETEMPLATEROLENUMBERMSGENFONTSTYLENAMEBYROLETEXT3"/>
          <w:color w:val="000000"/>
        </w:rPr>
        <w:t>б</w:t>
      </w:r>
      <w:r>
        <w:rPr>
          <w:rStyle w:val="MSGENFONTSTYLENAMETEMPLATEROLENUMBERMSGENFONTSTYLENAMEBYROLETEXT3"/>
          <w:color w:val="000000"/>
        </w:rPr>
        <w:t>разования</w:t>
      </w:r>
      <w:r>
        <w:t xml:space="preserve"> </w:t>
      </w:r>
      <w:r>
        <w:rPr>
          <w:rStyle w:val="MSGENFONTSTYLENAMETEMPLATEROLENUMBERMSGENFONTSTYLENAMEBYROLETEXT3"/>
          <w:color w:val="000000"/>
        </w:rPr>
        <w:t>Поспелихинский район Алтайского края на 2021-2024 г</w:t>
      </w:r>
      <w:r>
        <w:rPr>
          <w:rStyle w:val="MSGENFONTSTYLENAMETEMPLATEROLENUMBERMSGENFONTSTYLENAMEBYROLETEXT3"/>
          <w:color w:val="000000"/>
        </w:rPr>
        <w:t>о</w:t>
      </w:r>
      <w:r>
        <w:rPr>
          <w:rStyle w:val="MSGENFONTSTYLENAMETEMPLATEROLENUMBERMSGENFONTSTYLENAMEBYROLETEXT3"/>
          <w:color w:val="000000"/>
        </w:rPr>
        <w:t>ды»</w:t>
      </w:r>
    </w:p>
    <w:p w:rsidR="00317CC2" w:rsidRDefault="00317CC2" w:rsidP="00317CC2">
      <w:pPr>
        <w:pStyle w:val="MSGENFONTSTYLENAMETEMPLATEROLENUMBERMSGENFONTSTYLENAMEBYROLETEXT30"/>
        <w:shd w:val="clear" w:color="auto" w:fill="auto"/>
        <w:tabs>
          <w:tab w:val="left" w:pos="8603"/>
          <w:tab w:val="left" w:pos="10206"/>
        </w:tabs>
        <w:spacing w:before="0" w:after="0" w:line="274" w:lineRule="exact"/>
        <w:ind w:left="5800" w:right="420"/>
        <w:jc w:val="both"/>
        <w:rPr>
          <w:rStyle w:val="MSGENFONTSTYLENAMETEMPLATEROLENUMBERMSGENFONTSTYLENAMEBYROLETEXT3"/>
          <w:color w:val="000000"/>
        </w:rPr>
      </w:pPr>
    </w:p>
    <w:p w:rsidR="00317CC2" w:rsidRDefault="00317CC2" w:rsidP="00317CC2">
      <w:pPr>
        <w:pStyle w:val="MSGENFONTSTYLENAMETEMPLATEROLENUMBERMSGENFONTSTYLENAMEBYROLETEXT30"/>
        <w:shd w:val="clear" w:color="auto" w:fill="auto"/>
        <w:tabs>
          <w:tab w:val="left" w:pos="8603"/>
          <w:tab w:val="left" w:pos="10206"/>
        </w:tabs>
        <w:spacing w:before="0" w:after="0" w:line="274" w:lineRule="exact"/>
        <w:ind w:left="5800" w:right="420"/>
        <w:jc w:val="both"/>
      </w:pPr>
    </w:p>
    <w:p w:rsidR="00317CC2" w:rsidRDefault="00317CC2" w:rsidP="00317CC2">
      <w:pPr>
        <w:pStyle w:val="MSGENFONTSTYLENAMETEMPLATEROLENUMBERMSGENFONTSTYLENAMEBYROLETEXT30"/>
        <w:shd w:val="clear" w:color="auto" w:fill="auto"/>
        <w:spacing w:before="0" w:after="0" w:line="322" w:lineRule="exact"/>
      </w:pPr>
      <w:r>
        <w:rPr>
          <w:rStyle w:val="MSGENFONTSTYLENAMETEMPLATEROLENUMBERMSGENFONTSTYLENAMEBYROLETEXT3"/>
          <w:color w:val="000000"/>
        </w:rPr>
        <w:t>ОБЪЕМ</w:t>
      </w:r>
    </w:p>
    <w:p w:rsidR="00317CC2" w:rsidRDefault="00317CC2" w:rsidP="00317CC2">
      <w:pPr>
        <w:pStyle w:val="MSGENFONTSTYLENAMETEMPLATEROLENUMBERMSGENFONTSTYLENAMEBYROLETEXT30"/>
        <w:shd w:val="clear" w:color="auto" w:fill="auto"/>
        <w:spacing w:before="0" w:after="0" w:line="322" w:lineRule="exact"/>
      </w:pPr>
      <w:r>
        <w:rPr>
          <w:rStyle w:val="MSGENFONTSTYLENAMETEMPLATEROLENUMBERMSGENFONTSTYLENAMEBYROLETEXT3"/>
          <w:color w:val="000000"/>
        </w:rPr>
        <w:t>финансовых ресурсов, необходимых для реализации государственной программы</w:t>
      </w:r>
      <w:r>
        <w:rPr>
          <w:rStyle w:val="MSGENFONTSTYLENAMETEMPLATEROLENUMBERMSGENFONTSTYLENAMEBYROLETEXT3"/>
          <w:color w:val="000000"/>
        </w:rPr>
        <w:br/>
        <w:t>Алтайского края «Защита населения и территорий от чрезвычайных ситуаций,</w:t>
      </w:r>
      <w:r>
        <w:rPr>
          <w:rStyle w:val="MSGENFONTSTYLENAMETEMPLATEROLENUMBERMSGENFONTSTYLENAMEBYROLETEXT3"/>
          <w:color w:val="000000"/>
        </w:rPr>
        <w:br/>
        <w:t>обеспечения пожарной безопасности и безопасности людей на водных объектах</w:t>
      </w:r>
      <w:r>
        <w:rPr>
          <w:rStyle w:val="MSGENFONTSTYLENAMETEMPLATEROLENUMBERMSGENFONTSTYLENAMEBYROLETEXT3"/>
          <w:color w:val="000000"/>
        </w:rPr>
        <w:br/>
        <w:t>муниципального образования Поспелихинский район Алтайского края</w:t>
      </w:r>
    </w:p>
    <w:p w:rsidR="00317CC2" w:rsidRDefault="00317CC2" w:rsidP="00317CC2">
      <w:pPr>
        <w:pStyle w:val="MSGENFONTSTYLENAMETEMPLATEROLENUMBERMSGENFONTSTYLENAMEBYROLETEXT30"/>
        <w:shd w:val="clear" w:color="auto" w:fill="auto"/>
        <w:spacing w:before="0" w:after="0" w:line="322" w:lineRule="exact"/>
      </w:pPr>
      <w:r>
        <w:rPr>
          <w:rStyle w:val="MSGENFONTSTYLENAMETEMPLATEROLENUMBERMSGENFONTSTYLENAMEBYROLETEXT3"/>
          <w:color w:val="000000"/>
        </w:rPr>
        <w:t>на 2021-2024 годы»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7"/>
        <w:gridCol w:w="1157"/>
        <w:gridCol w:w="1162"/>
        <w:gridCol w:w="1157"/>
        <w:gridCol w:w="1157"/>
        <w:gridCol w:w="1258"/>
      </w:tblGrid>
      <w:tr w:rsidR="00317CC2" w:rsidTr="008A73EA">
        <w:trPr>
          <w:trHeight w:hRule="exact" w:val="566"/>
          <w:jc w:val="center"/>
        </w:trPr>
        <w:tc>
          <w:tcPr>
            <w:tcW w:w="43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7CC2" w:rsidRPr="00ED06F6" w:rsidRDefault="00317CC2" w:rsidP="00ED06F6">
            <w:pPr>
              <w:pStyle w:val="MSGENFONTSTYLENAMETEMPLATEROLENUMBERMSGENFONTSTYLENAMEBYROLETEXT21"/>
              <w:framePr w:w="10286" w:wrap="notBeside" w:vAnchor="text" w:hAnchor="text" w:xAlign="center" w:y="1"/>
              <w:shd w:val="clear" w:color="auto" w:fill="auto"/>
              <w:spacing w:after="0" w:line="274" w:lineRule="exact"/>
              <w:ind w:right="143" w:firstLine="143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1"/>
                <w:color w:val="000000"/>
                <w:sz w:val="22"/>
                <w:szCs w:val="22"/>
              </w:rPr>
              <w:t>Источники финансирования муниципал</w:t>
            </w:r>
            <w:r w:rsidRPr="00ED06F6">
              <w:rPr>
                <w:rStyle w:val="MSGENFONTSTYLENAMETEMPLATEROLENUMBERMSGENFONTSTYLENAMEBYROLETEXT2MSGENFONTSTYLEMODIFERSIZE131"/>
                <w:color w:val="000000"/>
                <w:sz w:val="22"/>
                <w:szCs w:val="22"/>
              </w:rPr>
              <w:t>ь</w:t>
            </w:r>
            <w:r w:rsidRPr="00ED06F6">
              <w:rPr>
                <w:rStyle w:val="MSGENFONTSTYLENAMETEMPLATEROLENUMBERMSGENFONTSTYLENAMEBYROLETEXT2MSGENFONTSTYLEMODIFERSIZE131"/>
                <w:color w:val="000000"/>
                <w:sz w:val="22"/>
                <w:szCs w:val="22"/>
              </w:rPr>
              <w:t>ной программы</w:t>
            </w:r>
          </w:p>
        </w:tc>
        <w:tc>
          <w:tcPr>
            <w:tcW w:w="589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D06F6" w:rsidRDefault="00317CC2" w:rsidP="00ED06F6">
            <w:pPr>
              <w:pStyle w:val="MSGENFONTSTYLENAMETEMPLATEROLENUMBERMSGENFONTSTYLENAMEBYROLETEXT21"/>
              <w:framePr w:w="10286" w:wrap="notBeside" w:vAnchor="text" w:hAnchor="text" w:xAlign="center" w:y="1"/>
              <w:shd w:val="clear" w:color="auto" w:fill="auto"/>
              <w:spacing w:after="0" w:line="274" w:lineRule="exact"/>
              <w:ind w:right="81" w:firstLine="140"/>
              <w:rPr>
                <w:rStyle w:val="MSGENFONTSTYLENAMETEMPLATEROLENUMBERMSGENFONTSTYLENAMEBYROLETEXT2MSGENFONTSTYLEMODIFERSIZE131"/>
                <w:color w:val="000000"/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1"/>
                <w:color w:val="000000"/>
                <w:sz w:val="22"/>
                <w:szCs w:val="22"/>
              </w:rPr>
              <w:t xml:space="preserve">Сумма расходов на реализацию </w:t>
            </w:r>
            <w:proofErr w:type="gramStart"/>
            <w:r w:rsidRPr="00ED06F6">
              <w:rPr>
                <w:rStyle w:val="MSGENFONTSTYLENAMETEMPLATEROLENUMBERMSGENFONTSTYLENAMEBYROLETEXT2MSGENFONTSTYLEMODIFERSIZE131"/>
                <w:color w:val="000000"/>
                <w:sz w:val="22"/>
                <w:szCs w:val="22"/>
              </w:rPr>
              <w:t>муниципальной</w:t>
            </w:r>
            <w:proofErr w:type="gramEnd"/>
            <w:r w:rsidRPr="00ED06F6">
              <w:rPr>
                <w:rStyle w:val="MSGENFONTSTYLENAMETEMPLATEROLENUMBERMSGENFONTSTYLENAMEBYROLETEXT2MSGENFONTSTYLEMODIFERSIZE131"/>
                <w:color w:val="000000"/>
                <w:sz w:val="22"/>
                <w:szCs w:val="22"/>
              </w:rPr>
              <w:t xml:space="preserve"> </w:t>
            </w:r>
          </w:p>
          <w:p w:rsidR="00317CC2" w:rsidRPr="00ED06F6" w:rsidRDefault="00317CC2" w:rsidP="00ED06F6">
            <w:pPr>
              <w:pStyle w:val="MSGENFONTSTYLENAMETEMPLATEROLENUMBERMSGENFONTSTYLENAMEBYROLETEXT21"/>
              <w:framePr w:w="10286" w:wrap="notBeside" w:vAnchor="text" w:hAnchor="text" w:xAlign="center" w:y="1"/>
              <w:shd w:val="clear" w:color="auto" w:fill="auto"/>
              <w:spacing w:after="0" w:line="274" w:lineRule="exact"/>
              <w:ind w:right="81" w:firstLine="14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1"/>
                <w:color w:val="000000"/>
                <w:sz w:val="22"/>
                <w:szCs w:val="22"/>
              </w:rPr>
              <w:t>программы, тыс. руб.</w:t>
            </w:r>
          </w:p>
        </w:tc>
      </w:tr>
      <w:tr w:rsidR="00317CC2" w:rsidTr="008A73EA">
        <w:trPr>
          <w:trHeight w:hRule="exact" w:val="283"/>
          <w:jc w:val="center"/>
        </w:trPr>
        <w:tc>
          <w:tcPr>
            <w:tcW w:w="43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7CC2" w:rsidRPr="00ED06F6" w:rsidRDefault="00317CC2" w:rsidP="008A73EA">
            <w:pPr>
              <w:pStyle w:val="MSGENFONTSTYLENAMETEMPLATEROLENUMBERMSGENFONTSTYLENAMEBYROLETEXT21"/>
              <w:framePr w:w="10286" w:wrap="notBeside" w:vAnchor="text" w:hAnchor="text" w:xAlign="center" w:y="1"/>
              <w:shd w:val="clear" w:color="auto" w:fill="auto"/>
              <w:spacing w:after="0" w:line="274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17CC2" w:rsidRPr="00ED06F6" w:rsidRDefault="00317CC2" w:rsidP="008A73EA">
            <w:pPr>
              <w:pStyle w:val="MSGENFONTSTYLENAMETEMPLATEROLENUMBERMSGENFONTSTYLENAMEBYROLETEXT21"/>
              <w:framePr w:w="10286" w:wrap="notBeside" w:vAnchor="text" w:hAnchor="text" w:xAlign="center" w:y="1"/>
              <w:shd w:val="clear" w:color="auto" w:fill="auto"/>
              <w:spacing w:after="0" w:line="288" w:lineRule="exact"/>
              <w:ind w:left="260" w:firstLine="0"/>
              <w:jc w:val="left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1"/>
                <w:color w:val="000000"/>
                <w:sz w:val="22"/>
                <w:szCs w:val="22"/>
              </w:rPr>
              <w:t>2021 г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17CC2" w:rsidRPr="00ED06F6" w:rsidRDefault="00317CC2" w:rsidP="008A73EA">
            <w:pPr>
              <w:pStyle w:val="MSGENFONTSTYLENAMETEMPLATEROLENUMBERMSGENFONTSTYLENAMEBYROLETEXT21"/>
              <w:framePr w:w="10286" w:wrap="notBeside" w:vAnchor="text" w:hAnchor="text" w:xAlign="center" w:y="1"/>
              <w:shd w:val="clear" w:color="auto" w:fill="auto"/>
              <w:spacing w:after="0" w:line="288" w:lineRule="exact"/>
              <w:ind w:left="260" w:firstLine="0"/>
              <w:jc w:val="left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1"/>
                <w:color w:val="000000"/>
                <w:sz w:val="22"/>
                <w:szCs w:val="22"/>
              </w:rPr>
              <w:t>2022 г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17CC2" w:rsidRPr="00ED06F6" w:rsidRDefault="00317CC2" w:rsidP="008A73EA">
            <w:pPr>
              <w:pStyle w:val="MSGENFONTSTYLENAMETEMPLATEROLENUMBERMSGENFONTSTYLENAMEBYROLETEXT21"/>
              <w:framePr w:w="10286" w:wrap="notBeside" w:vAnchor="text" w:hAnchor="text" w:xAlign="center" w:y="1"/>
              <w:shd w:val="clear" w:color="auto" w:fill="auto"/>
              <w:spacing w:after="0" w:line="288" w:lineRule="exact"/>
              <w:ind w:left="260" w:firstLine="0"/>
              <w:jc w:val="left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1"/>
                <w:color w:val="000000"/>
                <w:sz w:val="22"/>
                <w:szCs w:val="22"/>
              </w:rPr>
              <w:t>2023 г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17CC2" w:rsidRPr="00ED06F6" w:rsidRDefault="00317CC2" w:rsidP="008A73EA">
            <w:pPr>
              <w:pStyle w:val="MSGENFONTSTYLENAMETEMPLATEROLENUMBERMSGENFONTSTYLENAMEBYROLETEXT21"/>
              <w:framePr w:w="10286" w:wrap="notBeside" w:vAnchor="text" w:hAnchor="text" w:xAlign="center" w:y="1"/>
              <w:shd w:val="clear" w:color="auto" w:fill="auto"/>
              <w:spacing w:after="0" w:line="288" w:lineRule="exact"/>
              <w:ind w:left="260" w:firstLine="0"/>
              <w:jc w:val="left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1"/>
                <w:color w:val="000000"/>
                <w:sz w:val="22"/>
                <w:szCs w:val="22"/>
              </w:rPr>
              <w:t>2024 г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17CC2" w:rsidRPr="00ED06F6" w:rsidRDefault="00317CC2" w:rsidP="008A73EA">
            <w:pPr>
              <w:pStyle w:val="MSGENFONTSTYLENAMETEMPLATEROLENUMBERMSGENFONTSTYLENAMEBYROLETEXT21"/>
              <w:framePr w:w="10286" w:wrap="notBeside" w:vAnchor="text" w:hAnchor="text" w:xAlign="center" w:y="1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1"/>
                <w:color w:val="000000"/>
                <w:sz w:val="22"/>
                <w:szCs w:val="22"/>
              </w:rPr>
              <w:t>Всего:</w:t>
            </w:r>
          </w:p>
        </w:tc>
      </w:tr>
      <w:tr w:rsidR="00317CC2" w:rsidTr="008A73EA">
        <w:trPr>
          <w:trHeight w:hRule="exact" w:val="288"/>
          <w:jc w:val="center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17CC2" w:rsidRPr="00ED06F6" w:rsidRDefault="00317CC2" w:rsidP="00ED06F6">
            <w:pPr>
              <w:pStyle w:val="MSGENFONTSTYLENAMETEMPLATEROLENUMBERMSGENFONTSTYLENAMEBYROLETEXT21"/>
              <w:framePr w:w="10286" w:wrap="notBeside" w:vAnchor="text" w:hAnchor="text" w:xAlign="center" w:y="1"/>
              <w:shd w:val="clear" w:color="auto" w:fill="auto"/>
              <w:spacing w:after="0" w:line="288" w:lineRule="exact"/>
              <w:ind w:firstLine="143"/>
              <w:jc w:val="left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1"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17CC2" w:rsidRPr="00ED06F6" w:rsidRDefault="00317CC2" w:rsidP="008A73EA">
            <w:pPr>
              <w:pStyle w:val="MSGENFONTSTYLENAMETEMPLATEROLENUMBERMSGENFONTSTYLENAMEBYROLETEXT21"/>
              <w:framePr w:w="10286" w:wrap="notBeside" w:vAnchor="text" w:hAnchor="text" w:xAlign="center" w:y="1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1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17CC2" w:rsidRPr="00ED06F6" w:rsidRDefault="00317CC2" w:rsidP="008A73EA">
            <w:pPr>
              <w:pStyle w:val="MSGENFONTSTYLENAMETEMPLATEROLENUMBERMSGENFONTSTYLENAMEBYROLETEXT21"/>
              <w:framePr w:w="10286" w:wrap="notBeside" w:vAnchor="text" w:hAnchor="text" w:xAlign="center" w:y="1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1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17CC2" w:rsidRPr="00ED06F6" w:rsidRDefault="00317CC2" w:rsidP="008A73EA">
            <w:pPr>
              <w:pStyle w:val="MSGENFONTSTYLENAMETEMPLATEROLENUMBERMSGENFONTSTYLENAMEBYROLETEXT21"/>
              <w:framePr w:w="10286" w:wrap="notBeside" w:vAnchor="text" w:hAnchor="text" w:xAlign="center" w:y="1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1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17CC2" w:rsidRPr="00ED06F6" w:rsidRDefault="00317CC2" w:rsidP="008A73EA">
            <w:pPr>
              <w:pStyle w:val="MSGENFONTSTYLENAMETEMPLATEROLENUMBERMSGENFONTSTYLENAMEBYROLETEXT21"/>
              <w:framePr w:w="10286" w:wrap="notBeside" w:vAnchor="text" w:hAnchor="text" w:xAlign="center" w:y="1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1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17CC2" w:rsidRPr="00ED06F6" w:rsidRDefault="00317CC2" w:rsidP="008A73EA">
            <w:pPr>
              <w:pStyle w:val="MSGENFONTSTYLENAMETEMPLATEROLENUMBERMSGENFONTSTYLENAMEBYROLETEXT21"/>
              <w:framePr w:w="10286" w:wrap="notBeside" w:vAnchor="text" w:hAnchor="text" w:xAlign="center" w:y="1"/>
              <w:shd w:val="clear" w:color="auto" w:fill="auto"/>
              <w:spacing w:after="0" w:line="244" w:lineRule="exact"/>
              <w:ind w:firstLine="0"/>
              <w:rPr>
                <w:b/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11"/>
                <w:b w:val="0"/>
                <w:color w:val="000000"/>
              </w:rPr>
              <w:t>0</w:t>
            </w:r>
          </w:p>
        </w:tc>
      </w:tr>
      <w:tr w:rsidR="00317CC2" w:rsidTr="008A73EA">
        <w:trPr>
          <w:trHeight w:hRule="exact" w:val="283"/>
          <w:jc w:val="center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17CC2" w:rsidRPr="00ED06F6" w:rsidRDefault="00317CC2" w:rsidP="00ED06F6">
            <w:pPr>
              <w:pStyle w:val="MSGENFONTSTYLENAMETEMPLATEROLENUMBERMSGENFONTSTYLENAMEBYROLETEXT21"/>
              <w:framePr w:w="10286" w:wrap="notBeside" w:vAnchor="text" w:hAnchor="text" w:xAlign="center" w:y="1"/>
              <w:shd w:val="clear" w:color="auto" w:fill="auto"/>
              <w:spacing w:after="0" w:line="288" w:lineRule="exact"/>
              <w:ind w:firstLine="143"/>
              <w:jc w:val="left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1"/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17CC2" w:rsidRPr="00ED06F6" w:rsidRDefault="00317CC2" w:rsidP="008A73EA">
            <w:pPr>
              <w:pStyle w:val="MSGENFONTSTYLENAMETEMPLATEROLENUMBERMSGENFONTSTYLENAMEBYROLETEXT21"/>
              <w:framePr w:w="10286" w:wrap="notBeside" w:vAnchor="text" w:hAnchor="text" w:xAlign="center" w:y="1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1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17CC2" w:rsidRPr="00ED06F6" w:rsidRDefault="00317CC2" w:rsidP="008A73EA">
            <w:pPr>
              <w:pStyle w:val="MSGENFONTSTYLENAMETEMPLATEROLENUMBERMSGENFONTSTYLENAMEBYROLETEXT21"/>
              <w:framePr w:w="10286" w:wrap="notBeside" w:vAnchor="text" w:hAnchor="text" w:xAlign="center" w:y="1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1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17CC2" w:rsidRPr="00ED06F6" w:rsidRDefault="00317CC2" w:rsidP="008A73EA">
            <w:pPr>
              <w:pStyle w:val="MSGENFONTSTYLENAMETEMPLATEROLENUMBERMSGENFONTSTYLENAMEBYROLETEXT21"/>
              <w:framePr w:w="10286" w:wrap="notBeside" w:vAnchor="text" w:hAnchor="text" w:xAlign="center" w:y="1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1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17CC2" w:rsidRPr="00ED06F6" w:rsidRDefault="00317CC2" w:rsidP="008A73EA">
            <w:pPr>
              <w:pStyle w:val="MSGENFONTSTYLENAMETEMPLATEROLENUMBERMSGENFONTSTYLENAMEBYROLETEXT21"/>
              <w:framePr w:w="10286" w:wrap="notBeside" w:vAnchor="text" w:hAnchor="text" w:xAlign="center" w:y="1"/>
              <w:shd w:val="clear" w:color="auto" w:fill="auto"/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1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17CC2" w:rsidRPr="00ED06F6" w:rsidRDefault="00317CC2" w:rsidP="008A73EA">
            <w:pPr>
              <w:pStyle w:val="MSGENFONTSTYLENAMETEMPLATEROLENUMBERMSGENFONTSTYLENAMEBYROLETEXT21"/>
              <w:framePr w:w="10286" w:wrap="notBeside" w:vAnchor="text" w:hAnchor="text" w:xAlign="center" w:y="1"/>
              <w:shd w:val="clear" w:color="auto" w:fill="auto"/>
              <w:spacing w:after="0" w:line="244" w:lineRule="exact"/>
              <w:ind w:firstLine="0"/>
              <w:rPr>
                <w:b/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11"/>
                <w:b w:val="0"/>
                <w:color w:val="000000"/>
              </w:rPr>
              <w:t>0</w:t>
            </w:r>
          </w:p>
        </w:tc>
      </w:tr>
      <w:tr w:rsidR="00ED06F6" w:rsidTr="00E67C1B">
        <w:trPr>
          <w:trHeight w:hRule="exact" w:val="288"/>
          <w:jc w:val="center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D06F6" w:rsidRPr="00ED06F6" w:rsidRDefault="00ED06F6" w:rsidP="00ED06F6">
            <w:pPr>
              <w:pStyle w:val="MSGENFONTSTYLENAMETEMPLATEROLENUMBERMSGENFONTSTYLENAMEBYROLETEXT21"/>
              <w:framePr w:w="10286" w:wrap="notBeside" w:vAnchor="text" w:hAnchor="text" w:xAlign="center" w:y="1"/>
              <w:shd w:val="clear" w:color="auto" w:fill="auto"/>
              <w:spacing w:after="0" w:line="288" w:lineRule="exact"/>
              <w:ind w:firstLine="143"/>
              <w:jc w:val="left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31"/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D06F6" w:rsidRPr="00ED06F6" w:rsidRDefault="00ED06F6" w:rsidP="00ED06F6">
            <w:pPr>
              <w:framePr w:w="10286" w:wrap="notBeside" w:vAnchor="text" w:hAnchor="text" w:xAlign="center" w:y="1"/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85,5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D06F6" w:rsidRPr="00ED06F6" w:rsidRDefault="00ED06F6" w:rsidP="00ED06F6">
            <w:pPr>
              <w:framePr w:w="10286" w:wrap="notBeside" w:vAnchor="text" w:hAnchor="text" w:xAlign="center" w:y="1"/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14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D06F6" w:rsidRPr="00ED06F6" w:rsidRDefault="00ED06F6" w:rsidP="00ED06F6">
            <w:pPr>
              <w:framePr w:w="10286" w:wrap="notBeside" w:vAnchor="text" w:hAnchor="text" w:xAlign="center" w:y="1"/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14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D06F6" w:rsidRPr="00ED06F6" w:rsidRDefault="00ED06F6" w:rsidP="00ED06F6">
            <w:pPr>
              <w:framePr w:w="10286" w:wrap="notBeside" w:vAnchor="text" w:hAnchor="text" w:xAlign="center" w:y="1"/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14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D06F6" w:rsidRPr="00ED06F6" w:rsidRDefault="00ED06F6" w:rsidP="00E67C1B">
            <w:pPr>
              <w:pStyle w:val="MSGENFONTSTYLENAMETEMPLATEROLENUMBERMSGENFONTSTYLENAMEBYROLETEXT21"/>
              <w:framePr w:w="10286" w:wrap="notBeside" w:vAnchor="text" w:hAnchor="text" w:xAlign="center" w:y="1"/>
              <w:shd w:val="clear" w:color="auto" w:fill="auto"/>
              <w:spacing w:after="0" w:line="244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MSGENFONTSTYLENAMETEMPLATEROLENUMBERMSGENFONTSTYLENAMEBYROLETEXT2MSGENFONTSTYLEMODIFERSIZE111"/>
                <w:b w:val="0"/>
                <w:color w:val="000000"/>
              </w:rPr>
              <w:t>130,5</w:t>
            </w:r>
          </w:p>
        </w:tc>
      </w:tr>
      <w:tr w:rsidR="00ED06F6" w:rsidTr="00E67C1B">
        <w:trPr>
          <w:trHeight w:hRule="exact" w:val="298"/>
          <w:jc w:val="center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ED06F6" w:rsidRPr="00ED06F6" w:rsidRDefault="00ED06F6" w:rsidP="00ED06F6">
            <w:pPr>
              <w:pStyle w:val="MSGENFONTSTYLENAMETEMPLATEROLENUMBERMSGENFONTSTYLENAMEBYROLETEXT21"/>
              <w:framePr w:w="10286" w:wrap="notBeside" w:vAnchor="text" w:hAnchor="text" w:xAlign="center" w:y="1"/>
              <w:shd w:val="clear" w:color="auto" w:fill="auto"/>
              <w:spacing w:after="0" w:line="244" w:lineRule="exact"/>
              <w:ind w:firstLine="143"/>
              <w:jc w:val="left"/>
              <w:rPr>
                <w:sz w:val="22"/>
                <w:szCs w:val="22"/>
              </w:rPr>
            </w:pPr>
            <w:r w:rsidRPr="00ED06F6">
              <w:rPr>
                <w:rStyle w:val="MSGENFONTSTYLENAMETEMPLATEROLENUMBERMSGENFONTSTYLENAMEBYROLETEXT2MSGENFONTSTYLEMODIFERSIZE111"/>
                <w:color w:val="000000"/>
              </w:rPr>
              <w:t>ВСЕГО: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D06F6" w:rsidRPr="00ED06F6" w:rsidRDefault="00ED06F6" w:rsidP="00ED06F6">
            <w:pPr>
              <w:framePr w:w="10286" w:wrap="notBeside" w:vAnchor="text" w:hAnchor="text" w:xAlign="center" w:y="1"/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85,5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D06F6" w:rsidRPr="00ED06F6" w:rsidRDefault="00ED06F6" w:rsidP="00ED06F6">
            <w:pPr>
              <w:framePr w:w="10286" w:wrap="notBeside" w:vAnchor="text" w:hAnchor="text" w:xAlign="center" w:y="1"/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14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D06F6" w:rsidRPr="00ED06F6" w:rsidRDefault="00ED06F6" w:rsidP="00ED06F6">
            <w:pPr>
              <w:framePr w:w="10286" w:wrap="notBeside" w:vAnchor="text" w:hAnchor="text" w:xAlign="center" w:y="1"/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14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D06F6" w:rsidRPr="00ED06F6" w:rsidRDefault="00ED06F6" w:rsidP="00ED06F6">
            <w:pPr>
              <w:framePr w:w="10286" w:wrap="notBeside" w:vAnchor="text" w:hAnchor="text" w:xAlign="center" w:y="1"/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14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06F6" w:rsidRPr="00ED06F6" w:rsidRDefault="00ED06F6" w:rsidP="00E67C1B">
            <w:pPr>
              <w:pStyle w:val="MSGENFONTSTYLENAMETEMPLATEROLENUMBERMSGENFONTSTYLENAMEBYROLETEXT21"/>
              <w:framePr w:w="10286" w:wrap="notBeside" w:vAnchor="text" w:hAnchor="text" w:xAlign="center" w:y="1"/>
              <w:shd w:val="clear" w:color="auto" w:fill="auto"/>
              <w:spacing w:after="0" w:line="244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MSGENFONTSTYLENAMETEMPLATEROLENUMBERMSGENFONTSTYLENAMEBYROLETEXT2MSGENFONTSTYLEMODIFERSIZE111"/>
                <w:b w:val="0"/>
                <w:color w:val="000000"/>
              </w:rPr>
              <w:t>130,5</w:t>
            </w:r>
          </w:p>
        </w:tc>
      </w:tr>
    </w:tbl>
    <w:p w:rsidR="00317CC2" w:rsidRDefault="00317CC2" w:rsidP="00317CC2">
      <w:pPr>
        <w:framePr w:w="10286" w:wrap="notBeside" w:vAnchor="text" w:hAnchor="text" w:xAlign="center" w:y="1"/>
        <w:rPr>
          <w:sz w:val="2"/>
          <w:szCs w:val="2"/>
        </w:rPr>
      </w:pPr>
    </w:p>
    <w:p w:rsidR="00317CC2" w:rsidRDefault="00317CC2" w:rsidP="00317CC2">
      <w:pPr>
        <w:rPr>
          <w:sz w:val="2"/>
          <w:szCs w:val="2"/>
        </w:rPr>
      </w:pPr>
    </w:p>
    <w:p w:rsidR="00317CC2" w:rsidRDefault="00317CC2" w:rsidP="00317CC2">
      <w:pPr>
        <w:rPr>
          <w:sz w:val="2"/>
          <w:szCs w:val="2"/>
        </w:rPr>
        <w:sectPr w:rsidR="00317CC2">
          <w:pgSz w:w="11900" w:h="16840"/>
          <w:pgMar w:top="541" w:right="452" w:bottom="541" w:left="1162" w:header="0" w:footer="3" w:gutter="0"/>
          <w:cols w:space="720"/>
          <w:noEndnote/>
          <w:docGrid w:linePitch="360"/>
        </w:sectPr>
      </w:pPr>
    </w:p>
    <w:p w:rsidR="00317CC2" w:rsidRPr="00B62BA9" w:rsidRDefault="00317CC2" w:rsidP="00317CC2">
      <w:pPr>
        <w:pStyle w:val="MSGENFONTSTYLENAMETEMPLATEROLENUMBERMSGENFONTSTYLENAMEBYROLETEXT50"/>
        <w:shd w:val="clear" w:color="auto" w:fill="auto"/>
        <w:ind w:left="5420"/>
        <w:rPr>
          <w:sz w:val="26"/>
          <w:szCs w:val="26"/>
        </w:rPr>
      </w:pPr>
      <w:r w:rsidRPr="00B62BA9">
        <w:rPr>
          <w:rStyle w:val="MSGENFONTSTYLENAMETEMPLATEROLENUMBERMSGENFONTSTYLENAMEBYROLETEXT5"/>
          <w:color w:val="000000"/>
          <w:sz w:val="26"/>
          <w:szCs w:val="26"/>
        </w:rPr>
        <w:lastRenderedPageBreak/>
        <w:t>Приложение 4</w:t>
      </w:r>
    </w:p>
    <w:p w:rsidR="00317CC2" w:rsidRPr="00B62BA9" w:rsidRDefault="00317CC2" w:rsidP="00317CC2">
      <w:pPr>
        <w:pStyle w:val="MSGENFONTSTYLENAMETEMPLATEROLENUMBERMSGENFONTSTYLENAMEBYROLETEXT50"/>
        <w:shd w:val="clear" w:color="auto" w:fill="auto"/>
        <w:spacing w:after="589"/>
        <w:ind w:left="5420" w:right="-1"/>
        <w:rPr>
          <w:sz w:val="26"/>
          <w:szCs w:val="26"/>
        </w:rPr>
      </w:pPr>
      <w:r w:rsidRPr="00B62BA9">
        <w:rPr>
          <w:rStyle w:val="MSGENFONTSTYLENAMETEMPLATEROLENUMBERMSGENFONTSTYLENAMEBYROLETEXT5"/>
          <w:color w:val="000000"/>
          <w:sz w:val="26"/>
          <w:szCs w:val="26"/>
        </w:rPr>
        <w:t>к муниципальной программе Поспелихинского района А</w:t>
      </w:r>
      <w:r w:rsidRPr="00B62BA9">
        <w:rPr>
          <w:rStyle w:val="MSGENFONTSTYLENAMETEMPLATEROLENUMBERMSGENFONTSTYLENAMEBYROLETEXT5"/>
          <w:color w:val="000000"/>
          <w:sz w:val="26"/>
          <w:szCs w:val="26"/>
        </w:rPr>
        <w:t>л</w:t>
      </w:r>
      <w:r w:rsidRPr="00B62BA9">
        <w:rPr>
          <w:rStyle w:val="MSGENFONTSTYLENAMETEMPLATEROLENUMBERMSGENFONTSTYLENAMEBYROLETEXT5"/>
          <w:color w:val="000000"/>
          <w:sz w:val="26"/>
          <w:szCs w:val="26"/>
        </w:rPr>
        <w:t>тайского края «Защита насел</w:t>
      </w:r>
      <w:r w:rsidRPr="00B62BA9">
        <w:rPr>
          <w:rStyle w:val="MSGENFONTSTYLENAMETEMPLATEROLENUMBERMSGENFONTSTYLENAMEBYROLETEXT5"/>
          <w:color w:val="000000"/>
          <w:sz w:val="26"/>
          <w:szCs w:val="26"/>
        </w:rPr>
        <w:t>е</w:t>
      </w:r>
      <w:r w:rsidRPr="00B62BA9">
        <w:rPr>
          <w:rStyle w:val="MSGENFONTSTYLENAMETEMPLATEROLENUMBERMSGENFONTSTYLENAMEBYROLETEXT5"/>
          <w:color w:val="000000"/>
          <w:sz w:val="26"/>
          <w:szCs w:val="26"/>
        </w:rPr>
        <w:t>ния и территорий от чрезвыча</w:t>
      </w:r>
      <w:r w:rsidRPr="00B62BA9">
        <w:rPr>
          <w:rStyle w:val="MSGENFONTSTYLENAMETEMPLATEROLENUMBERMSGENFONTSTYLENAMEBYROLETEXT5"/>
          <w:color w:val="000000"/>
          <w:sz w:val="26"/>
          <w:szCs w:val="26"/>
        </w:rPr>
        <w:t>й</w:t>
      </w:r>
      <w:r w:rsidRPr="00B62BA9">
        <w:rPr>
          <w:rStyle w:val="MSGENFONTSTYLENAMETEMPLATEROLENUMBERMSGENFONTSTYLENAMEBYROLETEXT5"/>
          <w:color w:val="000000"/>
          <w:sz w:val="26"/>
          <w:szCs w:val="26"/>
        </w:rPr>
        <w:t>ных ситуаций, обеспечения п</w:t>
      </w:r>
      <w:r w:rsidRPr="00B62BA9">
        <w:rPr>
          <w:rStyle w:val="MSGENFONTSTYLENAMETEMPLATEROLENUMBERMSGENFONTSTYLENAMEBYROLETEXT5"/>
          <w:color w:val="000000"/>
          <w:sz w:val="26"/>
          <w:szCs w:val="26"/>
        </w:rPr>
        <w:t>о</w:t>
      </w:r>
      <w:r w:rsidRPr="00B62BA9">
        <w:rPr>
          <w:rStyle w:val="MSGENFONTSTYLENAMETEMPLATEROLENUMBERMSGENFONTSTYLENAMEBYROLETEXT5"/>
          <w:color w:val="000000"/>
          <w:sz w:val="26"/>
          <w:szCs w:val="26"/>
        </w:rPr>
        <w:t>жарной безопасности и безопа</w:t>
      </w:r>
      <w:r w:rsidRPr="00B62BA9">
        <w:rPr>
          <w:rStyle w:val="MSGENFONTSTYLENAMETEMPLATEROLENUMBERMSGENFONTSTYLENAMEBYROLETEXT5"/>
          <w:color w:val="000000"/>
          <w:sz w:val="26"/>
          <w:szCs w:val="26"/>
        </w:rPr>
        <w:t>с</w:t>
      </w:r>
      <w:r w:rsidRPr="00B62BA9">
        <w:rPr>
          <w:rStyle w:val="MSGENFONTSTYLENAMETEMPLATEROLENUMBERMSGENFONTSTYLENAMEBYROLETEXT5"/>
          <w:color w:val="000000"/>
          <w:sz w:val="26"/>
          <w:szCs w:val="26"/>
        </w:rPr>
        <w:t>ности людей на водных объе</w:t>
      </w:r>
      <w:r w:rsidRPr="00B62BA9">
        <w:rPr>
          <w:rStyle w:val="MSGENFONTSTYLENAMETEMPLATEROLENUMBERMSGENFONTSTYLENAMEBYROLETEXT5"/>
          <w:color w:val="000000"/>
          <w:sz w:val="26"/>
          <w:szCs w:val="26"/>
        </w:rPr>
        <w:t>к</w:t>
      </w:r>
      <w:r w:rsidRPr="00B62BA9">
        <w:rPr>
          <w:rStyle w:val="MSGENFONTSTYLENAMETEMPLATEROLENUMBERMSGENFONTSTYLENAMEBYROLETEXT5"/>
          <w:color w:val="000000"/>
          <w:sz w:val="26"/>
          <w:szCs w:val="26"/>
        </w:rPr>
        <w:t>тах муниципального образов</w:t>
      </w:r>
      <w:r w:rsidRPr="00B62BA9">
        <w:rPr>
          <w:rStyle w:val="MSGENFONTSTYLENAMETEMPLATEROLENUMBERMSGENFONTSTYLENAMEBYROLETEXT5"/>
          <w:color w:val="000000"/>
          <w:sz w:val="26"/>
          <w:szCs w:val="26"/>
        </w:rPr>
        <w:t>а</w:t>
      </w:r>
      <w:r w:rsidRPr="00B62BA9">
        <w:rPr>
          <w:rStyle w:val="MSGENFONTSTYLENAMETEMPLATEROLENUMBERMSGENFONTSTYLENAMEBYROLETEXT5"/>
          <w:color w:val="000000"/>
          <w:sz w:val="26"/>
          <w:szCs w:val="26"/>
        </w:rPr>
        <w:t>ния Поспелихинский район А</w:t>
      </w:r>
      <w:r w:rsidRPr="00B62BA9">
        <w:rPr>
          <w:rStyle w:val="MSGENFONTSTYLENAMETEMPLATEROLENUMBERMSGENFONTSTYLENAMEBYROLETEXT5"/>
          <w:color w:val="000000"/>
          <w:sz w:val="26"/>
          <w:szCs w:val="26"/>
        </w:rPr>
        <w:t>л</w:t>
      </w:r>
      <w:r w:rsidRPr="00B62BA9">
        <w:rPr>
          <w:rStyle w:val="MSGENFONTSTYLENAMETEMPLATEROLENUMBERMSGENFONTSTYLENAMEBYROLETEXT5"/>
          <w:color w:val="000000"/>
          <w:sz w:val="26"/>
          <w:szCs w:val="26"/>
        </w:rPr>
        <w:t>тайского края на 2021-2024 г</w:t>
      </w:r>
      <w:r w:rsidRPr="00B62BA9">
        <w:rPr>
          <w:rStyle w:val="MSGENFONTSTYLENAMETEMPLATEROLENUMBERMSGENFONTSTYLENAMEBYROLETEXT5"/>
          <w:color w:val="000000"/>
          <w:sz w:val="26"/>
          <w:szCs w:val="26"/>
        </w:rPr>
        <w:t>о</w:t>
      </w:r>
      <w:r w:rsidRPr="00B62BA9">
        <w:rPr>
          <w:rStyle w:val="MSGENFONTSTYLENAMETEMPLATEROLENUMBERMSGENFONTSTYLENAMEBYROLETEXT5"/>
          <w:color w:val="000000"/>
          <w:sz w:val="26"/>
          <w:szCs w:val="26"/>
        </w:rPr>
        <w:t>ды»</w:t>
      </w:r>
    </w:p>
    <w:p w:rsidR="004970B3" w:rsidRDefault="004970B3" w:rsidP="004970B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970B3" w:rsidRDefault="004970B3" w:rsidP="004970B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МЕТОДИКА</w:t>
      </w:r>
    </w:p>
    <w:p w:rsidR="004970B3" w:rsidRDefault="004970B3" w:rsidP="004970B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оценки эффективности муниципальной программы </w:t>
      </w:r>
    </w:p>
    <w:p w:rsidR="004970B3" w:rsidRDefault="004970B3" w:rsidP="004970B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70B3" w:rsidRDefault="004970B3" w:rsidP="004970B3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Комплексная оценка эффективности реализации муниципальной программы (далее – «муниципальная программа») и входящих в нее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программ проводится на основе оценок по трем критериям:</w:t>
      </w:r>
    </w:p>
    <w:p w:rsidR="004970B3" w:rsidRDefault="004970B3" w:rsidP="004970B3">
      <w:pPr>
        <w:autoSpaceDE w:val="0"/>
        <w:autoSpaceDN w:val="0"/>
        <w:adjustRightInd w:val="0"/>
        <w:spacing w:line="24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степени достижения целей и решения задач муниципальной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 (подпрограммы);</w:t>
      </w:r>
    </w:p>
    <w:p w:rsidR="004970B3" w:rsidRDefault="004970B3" w:rsidP="004970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66FCC">
        <w:rPr>
          <w:sz w:val="28"/>
          <w:szCs w:val="28"/>
        </w:rPr>
        <w:t>оценки кассового исполнения муниципальной программы (подпр</w:t>
      </w:r>
      <w:r w:rsidRPr="00966FCC">
        <w:rPr>
          <w:sz w:val="28"/>
          <w:szCs w:val="28"/>
        </w:rPr>
        <w:t>о</w:t>
      </w:r>
      <w:r w:rsidRPr="00966FCC">
        <w:rPr>
          <w:sz w:val="28"/>
          <w:szCs w:val="28"/>
        </w:rPr>
        <w:t>граммы) в отчетном году;</w:t>
      </w:r>
    </w:p>
    <w:p w:rsidR="004970B3" w:rsidRPr="00966FCC" w:rsidRDefault="004970B3" w:rsidP="004970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66FCC">
        <w:rPr>
          <w:sz w:val="28"/>
          <w:szCs w:val="28"/>
        </w:rPr>
        <w:t>оценки деятельности ответственны исполнителей в части, касающейся разработки и реализации муниципальных программ.</w:t>
      </w:r>
    </w:p>
    <w:p w:rsidR="004970B3" w:rsidRDefault="004970B3" w:rsidP="004970B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970B3" w:rsidRDefault="004970B3" w:rsidP="004970B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 Оценка степени достижения целей и решения задач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программы (подпрограммы) производится путем сопоставления фа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тически достигнутых значений индикаторов муниципальной программы (подпрограммы) и их плановых значений по формуле:</w:t>
      </w:r>
    </w:p>
    <w:p w:rsidR="004970B3" w:rsidRDefault="006A7088" w:rsidP="004970B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position w:val="-33"/>
          <w:sz w:val="28"/>
          <w:szCs w:val="28"/>
        </w:rPr>
        <w:drawing>
          <wp:inline distT="0" distB="0" distL="0" distR="0">
            <wp:extent cx="1884680" cy="41338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0B3" w:rsidRDefault="004970B3" w:rsidP="004970B3">
      <w:pPr>
        <w:autoSpaceDE w:val="0"/>
        <w:autoSpaceDN w:val="0"/>
        <w:adjustRightInd w:val="0"/>
        <w:spacing w:line="244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4970B3" w:rsidRDefault="004970B3" w:rsidP="004970B3">
      <w:pPr>
        <w:autoSpaceDE w:val="0"/>
        <w:autoSpaceDN w:val="0"/>
        <w:adjustRightInd w:val="0"/>
        <w:spacing w:line="244" w:lineRule="auto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Cel</w:t>
      </w:r>
      <w:proofErr w:type="spellEnd"/>
      <w:r>
        <w:rPr>
          <w:sz w:val="28"/>
          <w:szCs w:val="28"/>
        </w:rPr>
        <w:t xml:space="preserve"> – оценка степени достижения цели, решения задачи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программы (подпрограммы);</w:t>
      </w:r>
    </w:p>
    <w:p w:rsidR="004970B3" w:rsidRDefault="004970B3" w:rsidP="004970B3">
      <w:pPr>
        <w:autoSpaceDE w:val="0"/>
        <w:autoSpaceDN w:val="0"/>
        <w:adjustRightInd w:val="0"/>
        <w:spacing w:line="244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– оценка значения i-</w:t>
      </w:r>
      <w:proofErr w:type="spellStart"/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индикатора (показателя) выполнения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ципальной программы (подпрограммы), отражающего степень достижения цели, решения соответствующей задачи;</w:t>
      </w:r>
    </w:p>
    <w:p w:rsidR="004970B3" w:rsidRDefault="004970B3" w:rsidP="004970B3">
      <w:pPr>
        <w:autoSpaceDE w:val="0"/>
        <w:autoSpaceDN w:val="0"/>
        <w:adjustRightInd w:val="0"/>
        <w:spacing w:line="244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число</w:t>
      </w:r>
      <w:proofErr w:type="gramEnd"/>
      <w:r>
        <w:rPr>
          <w:sz w:val="28"/>
          <w:szCs w:val="28"/>
        </w:rPr>
        <w:t xml:space="preserve"> показателей, характеризующих степень достижения цели, решения задачи муниципальной программы (подпрограммы);</w:t>
      </w:r>
    </w:p>
    <w:p w:rsidR="004970B3" w:rsidRDefault="004970B3" w:rsidP="004970B3">
      <w:pPr>
        <w:autoSpaceDE w:val="0"/>
        <w:autoSpaceDN w:val="0"/>
        <w:adjustRightInd w:val="0"/>
        <w:spacing w:line="244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E5"/>
      </w:r>
      <w:r>
        <w:rPr>
          <w:sz w:val="28"/>
          <w:szCs w:val="28"/>
        </w:rPr>
        <w:t xml:space="preserve"> – сумма значений.</w:t>
      </w:r>
    </w:p>
    <w:p w:rsidR="004970B3" w:rsidRDefault="004970B3" w:rsidP="004970B3">
      <w:pPr>
        <w:autoSpaceDE w:val="0"/>
        <w:autoSpaceDN w:val="0"/>
        <w:adjustRightInd w:val="0"/>
        <w:spacing w:line="244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значения i-</w:t>
      </w:r>
      <w:proofErr w:type="spellStart"/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индикатора (показателя) муниципальной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 (подпрограммы) производится по формуле:</w:t>
      </w:r>
    </w:p>
    <w:p w:rsidR="004970B3" w:rsidRDefault="004970B3" w:rsidP="004970B3">
      <w:pPr>
        <w:autoSpaceDE w:val="0"/>
        <w:autoSpaceDN w:val="0"/>
        <w:adjustRightInd w:val="0"/>
        <w:spacing w:line="244" w:lineRule="auto"/>
        <w:ind w:firstLine="540"/>
        <w:jc w:val="both"/>
        <w:rPr>
          <w:sz w:val="28"/>
          <w:szCs w:val="28"/>
        </w:rPr>
      </w:pPr>
    </w:p>
    <w:p w:rsidR="004970B3" w:rsidRDefault="004970B3" w:rsidP="004970B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= (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)*100%,</w:t>
      </w:r>
    </w:p>
    <w:p w:rsidR="004970B3" w:rsidRDefault="004970B3" w:rsidP="004970B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4970B3" w:rsidRDefault="004970B3" w:rsidP="004970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– фактическое значение i-</w:t>
      </w:r>
      <w:proofErr w:type="spellStart"/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индикатора (показателя)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программы;</w:t>
      </w:r>
    </w:p>
    <w:p w:rsidR="004970B3" w:rsidRDefault="004970B3" w:rsidP="004970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P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– плановое значение i-</w:t>
      </w:r>
      <w:proofErr w:type="spellStart"/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индикатора (показателя) муниципальной программы (для индикаторов (показателей), желаемой тенденцией разв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тия которых является рост значений) или: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= (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/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) *100% (для индик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торов (показателей), желаемой тенденцией развития которых является снижение значений).</w:t>
      </w:r>
    </w:p>
    <w:p w:rsidR="004970B3" w:rsidRDefault="004970B3" w:rsidP="004970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превышения 100% выполнения расчетного значения показ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теля значение показателя принимается </w:t>
      </w:r>
      <w:proofErr w:type="gramStart"/>
      <w:r>
        <w:rPr>
          <w:sz w:val="28"/>
          <w:szCs w:val="28"/>
        </w:rPr>
        <w:t>равным</w:t>
      </w:r>
      <w:proofErr w:type="gramEnd"/>
      <w:r>
        <w:rPr>
          <w:sz w:val="28"/>
          <w:szCs w:val="28"/>
        </w:rPr>
        <w:t xml:space="preserve"> 100%.</w:t>
      </w:r>
    </w:p>
    <w:p w:rsidR="004970B3" w:rsidRDefault="004970B3" w:rsidP="004970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970B3" w:rsidRPr="00165837" w:rsidRDefault="004970B3" w:rsidP="004970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5837">
        <w:rPr>
          <w:sz w:val="28"/>
          <w:szCs w:val="28"/>
        </w:rPr>
        <w:t>1.2. Оценка кассового исполнения муниципальной программы (по</w:t>
      </w:r>
      <w:r w:rsidRPr="00165837">
        <w:rPr>
          <w:sz w:val="28"/>
          <w:szCs w:val="28"/>
        </w:rPr>
        <w:t>д</w:t>
      </w:r>
      <w:r w:rsidRPr="00165837">
        <w:rPr>
          <w:sz w:val="28"/>
          <w:szCs w:val="28"/>
        </w:rPr>
        <w:t>программы) в отчетном году определяется по формуле:</w:t>
      </w:r>
    </w:p>
    <w:p w:rsidR="004970B3" w:rsidRPr="00165837" w:rsidRDefault="004970B3" w:rsidP="004970B3">
      <w:pPr>
        <w:autoSpaceDE w:val="0"/>
        <w:autoSpaceDN w:val="0"/>
        <w:adjustRightInd w:val="0"/>
        <w:jc w:val="both"/>
      </w:pPr>
    </w:p>
    <w:p w:rsidR="004970B3" w:rsidRPr="00165837" w:rsidRDefault="004970B3" w:rsidP="004970B3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165837">
        <w:rPr>
          <w:sz w:val="28"/>
          <w:szCs w:val="28"/>
        </w:rPr>
        <w:t>Fin</w:t>
      </w:r>
      <w:proofErr w:type="spellEnd"/>
      <w:r w:rsidRPr="00165837">
        <w:rPr>
          <w:sz w:val="28"/>
          <w:szCs w:val="28"/>
        </w:rPr>
        <w:t xml:space="preserve"> = K/ L x 100%,</w:t>
      </w:r>
    </w:p>
    <w:p w:rsidR="004970B3" w:rsidRPr="00165837" w:rsidRDefault="004970B3" w:rsidP="004970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5837">
        <w:rPr>
          <w:sz w:val="28"/>
          <w:szCs w:val="28"/>
        </w:rPr>
        <w:t>где:</w:t>
      </w:r>
    </w:p>
    <w:p w:rsidR="004970B3" w:rsidRPr="00165837" w:rsidRDefault="004970B3" w:rsidP="004970B3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proofErr w:type="spellStart"/>
      <w:r w:rsidRPr="00165837">
        <w:rPr>
          <w:sz w:val="28"/>
          <w:szCs w:val="28"/>
        </w:rPr>
        <w:t>Fin</w:t>
      </w:r>
      <w:proofErr w:type="spellEnd"/>
      <w:r w:rsidRPr="00165837">
        <w:rPr>
          <w:sz w:val="28"/>
          <w:szCs w:val="28"/>
        </w:rPr>
        <w:t xml:space="preserve"> - оценка кассового исполнения муниципальной программы (по</w:t>
      </w:r>
      <w:r w:rsidRPr="00165837">
        <w:rPr>
          <w:sz w:val="28"/>
          <w:szCs w:val="28"/>
        </w:rPr>
        <w:t>д</w:t>
      </w:r>
      <w:r w:rsidRPr="00165837">
        <w:rPr>
          <w:sz w:val="28"/>
          <w:szCs w:val="28"/>
        </w:rPr>
        <w:t>программы);</w:t>
      </w:r>
    </w:p>
    <w:p w:rsidR="004970B3" w:rsidRPr="00293335" w:rsidRDefault="004970B3" w:rsidP="004970B3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165837">
        <w:rPr>
          <w:sz w:val="28"/>
          <w:szCs w:val="28"/>
        </w:rPr>
        <w:t>K - фактический объем финансовых ресурсов, направленный на реал</w:t>
      </w:r>
      <w:r w:rsidRPr="00165837">
        <w:rPr>
          <w:sz w:val="28"/>
          <w:szCs w:val="28"/>
        </w:rPr>
        <w:t>и</w:t>
      </w:r>
      <w:r w:rsidRPr="00165837">
        <w:rPr>
          <w:sz w:val="28"/>
          <w:szCs w:val="28"/>
        </w:rPr>
        <w:t xml:space="preserve">зацию мероприятий муниципальной программы (подпрограммы) из </w:t>
      </w:r>
      <w:r w:rsidRPr="00293335">
        <w:rPr>
          <w:sz w:val="28"/>
          <w:szCs w:val="28"/>
        </w:rPr>
        <w:t>бю</w:t>
      </w:r>
      <w:r w:rsidRPr="00293335">
        <w:rPr>
          <w:sz w:val="28"/>
          <w:szCs w:val="28"/>
        </w:rPr>
        <w:t>д</w:t>
      </w:r>
      <w:r w:rsidRPr="00293335">
        <w:rPr>
          <w:sz w:val="28"/>
          <w:szCs w:val="28"/>
        </w:rPr>
        <w:t>жетов всех уровне;</w:t>
      </w:r>
    </w:p>
    <w:p w:rsidR="004970B3" w:rsidRPr="00165837" w:rsidRDefault="004970B3" w:rsidP="004970B3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165837">
        <w:rPr>
          <w:sz w:val="28"/>
          <w:szCs w:val="28"/>
        </w:rPr>
        <w:t>L - объем бюджетных ассигнований согласно сводной бюджетной росписи по состоянию на 31 декабря отчетного года.</w:t>
      </w:r>
    </w:p>
    <w:p w:rsidR="004970B3" w:rsidRPr="00165837" w:rsidRDefault="004970B3" w:rsidP="004970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970B3" w:rsidRPr="00165837" w:rsidRDefault="004970B3" w:rsidP="004970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5837">
        <w:rPr>
          <w:sz w:val="28"/>
          <w:szCs w:val="28"/>
        </w:rPr>
        <w:t>1.3. Оценка деятельности ответственных исполнителей в части, кас</w:t>
      </w:r>
      <w:r w:rsidRPr="00165837">
        <w:rPr>
          <w:sz w:val="28"/>
          <w:szCs w:val="28"/>
        </w:rPr>
        <w:t>а</w:t>
      </w:r>
      <w:r w:rsidRPr="00165837">
        <w:rPr>
          <w:sz w:val="28"/>
          <w:szCs w:val="28"/>
        </w:rPr>
        <w:t>ющейся разработки и реализации муниципальных программ, определяется по следующей формуле:</w:t>
      </w:r>
    </w:p>
    <w:p w:rsidR="004970B3" w:rsidRPr="00165837" w:rsidRDefault="004970B3" w:rsidP="004970B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970B3" w:rsidRPr="00165837" w:rsidRDefault="004970B3" w:rsidP="004970B3">
      <w:pPr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  <w:proofErr w:type="spellStart"/>
      <w:r w:rsidRPr="00165837">
        <w:rPr>
          <w:sz w:val="28"/>
          <w:szCs w:val="28"/>
          <w:lang w:val="en-US"/>
        </w:rPr>
        <w:t>Mer</w:t>
      </w:r>
      <w:proofErr w:type="spellEnd"/>
      <w:r w:rsidRPr="00165837">
        <w:rPr>
          <w:sz w:val="28"/>
          <w:szCs w:val="28"/>
          <w:lang w:val="en-US"/>
        </w:rPr>
        <w:t xml:space="preserve"> = Mf / </w:t>
      </w:r>
      <w:proofErr w:type="spellStart"/>
      <w:r w:rsidRPr="00165837">
        <w:rPr>
          <w:sz w:val="28"/>
          <w:szCs w:val="28"/>
          <w:lang w:val="en-US"/>
        </w:rPr>
        <w:t>Mp</w:t>
      </w:r>
      <w:proofErr w:type="spellEnd"/>
      <w:r w:rsidRPr="00165837">
        <w:rPr>
          <w:sz w:val="28"/>
          <w:szCs w:val="28"/>
          <w:lang w:val="en-US"/>
        </w:rPr>
        <w:t xml:space="preserve"> x kl x 100%,</w:t>
      </w:r>
    </w:p>
    <w:p w:rsidR="004970B3" w:rsidRPr="00165837" w:rsidRDefault="004970B3" w:rsidP="004970B3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4970B3" w:rsidRPr="00165837" w:rsidRDefault="004970B3" w:rsidP="004970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5837">
        <w:rPr>
          <w:sz w:val="28"/>
          <w:szCs w:val="28"/>
        </w:rPr>
        <w:t>где:</w:t>
      </w:r>
    </w:p>
    <w:p w:rsidR="004970B3" w:rsidRPr="00165837" w:rsidRDefault="004970B3" w:rsidP="004970B3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proofErr w:type="spellStart"/>
      <w:r w:rsidRPr="00165837">
        <w:rPr>
          <w:sz w:val="28"/>
          <w:szCs w:val="28"/>
        </w:rPr>
        <w:t>Mer</w:t>
      </w:r>
      <w:proofErr w:type="spellEnd"/>
      <w:r w:rsidRPr="00165837">
        <w:rPr>
          <w:sz w:val="28"/>
          <w:szCs w:val="28"/>
        </w:rPr>
        <w:t xml:space="preserve"> - оценка деятельности ответственных исполнителей в части, к</w:t>
      </w:r>
      <w:r w:rsidRPr="00165837">
        <w:rPr>
          <w:sz w:val="28"/>
          <w:szCs w:val="28"/>
        </w:rPr>
        <w:t>а</w:t>
      </w:r>
      <w:r w:rsidRPr="00165837">
        <w:rPr>
          <w:sz w:val="28"/>
          <w:szCs w:val="28"/>
        </w:rPr>
        <w:t>сающейся разработки и реализации муниципальных программ;</w:t>
      </w:r>
    </w:p>
    <w:p w:rsidR="004970B3" w:rsidRPr="00165837" w:rsidRDefault="004970B3" w:rsidP="004970B3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proofErr w:type="spellStart"/>
      <w:r w:rsidRPr="00165837">
        <w:rPr>
          <w:sz w:val="28"/>
          <w:szCs w:val="28"/>
        </w:rPr>
        <w:t>Mf</w:t>
      </w:r>
      <w:proofErr w:type="spellEnd"/>
      <w:r w:rsidRPr="00165837">
        <w:rPr>
          <w:sz w:val="28"/>
          <w:szCs w:val="28"/>
        </w:rPr>
        <w:t xml:space="preserve"> - количество мероприятий, по которым осуществлялось финанс</w:t>
      </w:r>
      <w:r w:rsidRPr="00165837">
        <w:rPr>
          <w:sz w:val="28"/>
          <w:szCs w:val="28"/>
        </w:rPr>
        <w:t>и</w:t>
      </w:r>
      <w:r w:rsidRPr="00165837">
        <w:rPr>
          <w:sz w:val="28"/>
          <w:szCs w:val="28"/>
        </w:rPr>
        <w:t>рование за счет всех источников в отчетном периоде;</w:t>
      </w:r>
    </w:p>
    <w:p w:rsidR="004970B3" w:rsidRPr="00165837" w:rsidRDefault="004970B3" w:rsidP="004970B3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proofErr w:type="spellStart"/>
      <w:r w:rsidRPr="00165837">
        <w:rPr>
          <w:sz w:val="28"/>
          <w:szCs w:val="28"/>
        </w:rPr>
        <w:t>Mp</w:t>
      </w:r>
      <w:proofErr w:type="spellEnd"/>
      <w:r w:rsidRPr="00165837">
        <w:rPr>
          <w:sz w:val="28"/>
          <w:szCs w:val="28"/>
        </w:rPr>
        <w:t xml:space="preserve"> - количество мероприятий, запланированных к финансированию за счет всех источников на соответствующий отчетный период;</w:t>
      </w:r>
    </w:p>
    <w:p w:rsidR="004970B3" w:rsidRPr="00165837" w:rsidRDefault="004970B3" w:rsidP="004970B3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proofErr w:type="spellStart"/>
      <w:r w:rsidRPr="00165837">
        <w:rPr>
          <w:sz w:val="28"/>
          <w:szCs w:val="28"/>
        </w:rPr>
        <w:t>kl</w:t>
      </w:r>
      <w:proofErr w:type="spellEnd"/>
      <w:r w:rsidRPr="00165837">
        <w:rPr>
          <w:sz w:val="28"/>
          <w:szCs w:val="28"/>
        </w:rPr>
        <w:t xml:space="preserve"> = 1, если плановый объем финансовых ресурсов муниципальной программы (подпрограммы) бюджетов всех уровне на отчетный год пр</w:t>
      </w:r>
      <w:r w:rsidRPr="00165837">
        <w:rPr>
          <w:sz w:val="28"/>
          <w:szCs w:val="28"/>
        </w:rPr>
        <w:t>и</w:t>
      </w:r>
      <w:r w:rsidRPr="00165837">
        <w:rPr>
          <w:sz w:val="28"/>
          <w:szCs w:val="28"/>
        </w:rPr>
        <w:t xml:space="preserve">веден в соответствие с бюджетом </w:t>
      </w:r>
      <w:r w:rsidRPr="00165837">
        <w:rPr>
          <w:color w:val="000000"/>
          <w:sz w:val="28"/>
          <w:szCs w:val="28"/>
        </w:rPr>
        <w:t xml:space="preserve">Поспелихинского района </w:t>
      </w:r>
      <w:r w:rsidRPr="00165837">
        <w:rPr>
          <w:sz w:val="28"/>
          <w:szCs w:val="28"/>
        </w:rPr>
        <w:t>в установле</w:t>
      </w:r>
      <w:r w:rsidRPr="00165837">
        <w:rPr>
          <w:sz w:val="28"/>
          <w:szCs w:val="28"/>
        </w:rPr>
        <w:t>н</w:t>
      </w:r>
      <w:r w:rsidRPr="00165837">
        <w:rPr>
          <w:sz w:val="28"/>
          <w:szCs w:val="28"/>
        </w:rPr>
        <w:t xml:space="preserve">ные </w:t>
      </w:r>
      <w:hyperlink r:id="rId11" w:history="1">
        <w:r w:rsidRPr="00165837">
          <w:rPr>
            <w:rStyle w:val="ae"/>
            <w:sz w:val="28"/>
            <w:szCs w:val="28"/>
          </w:rPr>
          <w:t>статьей 179</w:t>
        </w:r>
      </w:hyperlink>
      <w:r w:rsidRPr="00165837">
        <w:rPr>
          <w:sz w:val="28"/>
          <w:szCs w:val="28"/>
        </w:rPr>
        <w:t xml:space="preserve"> Бюджетного кодекса Российской Федерации сроки;</w:t>
      </w:r>
    </w:p>
    <w:p w:rsidR="004970B3" w:rsidRDefault="004970B3" w:rsidP="004970B3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proofErr w:type="spellStart"/>
      <w:r w:rsidRPr="00165837">
        <w:rPr>
          <w:sz w:val="28"/>
          <w:szCs w:val="28"/>
        </w:rPr>
        <w:t>kl</w:t>
      </w:r>
      <w:proofErr w:type="spellEnd"/>
      <w:r w:rsidRPr="00165837">
        <w:rPr>
          <w:sz w:val="28"/>
          <w:szCs w:val="28"/>
        </w:rPr>
        <w:t xml:space="preserve"> = 0,9, если плановый объем финансовых ресурсов муниципальной программы (подпрограммы) бюджетов всех уровне на отчетный год не приведен в </w:t>
      </w:r>
      <w:r w:rsidRPr="00165837">
        <w:rPr>
          <w:color w:val="000000"/>
          <w:sz w:val="28"/>
          <w:szCs w:val="28"/>
        </w:rPr>
        <w:t>соответствие с бюджетом Поспелихинского района в</w:t>
      </w:r>
      <w:r w:rsidRPr="00165837">
        <w:rPr>
          <w:sz w:val="28"/>
          <w:szCs w:val="28"/>
        </w:rPr>
        <w:t xml:space="preserve"> устано</w:t>
      </w:r>
      <w:r w:rsidRPr="00165837">
        <w:rPr>
          <w:sz w:val="28"/>
          <w:szCs w:val="28"/>
        </w:rPr>
        <w:t>в</w:t>
      </w:r>
      <w:r w:rsidRPr="00165837">
        <w:rPr>
          <w:sz w:val="28"/>
          <w:szCs w:val="28"/>
        </w:rPr>
        <w:t xml:space="preserve">ленные </w:t>
      </w:r>
      <w:hyperlink r:id="rId12" w:history="1">
        <w:r w:rsidRPr="00165837">
          <w:rPr>
            <w:rStyle w:val="ae"/>
            <w:sz w:val="28"/>
            <w:szCs w:val="28"/>
          </w:rPr>
          <w:t>статьей 179</w:t>
        </w:r>
      </w:hyperlink>
      <w:r w:rsidRPr="00165837">
        <w:rPr>
          <w:sz w:val="28"/>
          <w:szCs w:val="28"/>
        </w:rPr>
        <w:t xml:space="preserve"> Бюджетного кодекса Российской Федерации сроки.</w:t>
      </w:r>
    </w:p>
    <w:p w:rsidR="004970B3" w:rsidRPr="00165837" w:rsidRDefault="004970B3" w:rsidP="004970B3">
      <w:pPr>
        <w:autoSpaceDE w:val="0"/>
        <w:autoSpaceDN w:val="0"/>
        <w:adjustRightInd w:val="0"/>
        <w:spacing w:before="240" w:after="240"/>
        <w:jc w:val="both"/>
        <w:rPr>
          <w:sz w:val="28"/>
          <w:szCs w:val="28"/>
        </w:rPr>
      </w:pPr>
      <w:r w:rsidRPr="00165837">
        <w:rPr>
          <w:sz w:val="28"/>
          <w:szCs w:val="28"/>
        </w:rPr>
        <w:lastRenderedPageBreak/>
        <w:t>1.4.  Комплексная оценка эффективности реализации муниципальной пр</w:t>
      </w:r>
      <w:r w:rsidRPr="00165837">
        <w:rPr>
          <w:sz w:val="28"/>
          <w:szCs w:val="28"/>
        </w:rPr>
        <w:t>о</w:t>
      </w:r>
      <w:r w:rsidRPr="00165837">
        <w:rPr>
          <w:sz w:val="28"/>
          <w:szCs w:val="28"/>
        </w:rPr>
        <w:t>граммы (далее - "комплексная оценка") производится по следующей фо</w:t>
      </w:r>
      <w:r w:rsidRPr="00165837">
        <w:rPr>
          <w:sz w:val="28"/>
          <w:szCs w:val="28"/>
        </w:rPr>
        <w:t>р</w:t>
      </w:r>
      <w:r w:rsidRPr="00165837">
        <w:rPr>
          <w:sz w:val="28"/>
          <w:szCs w:val="28"/>
        </w:rPr>
        <w:t>муле:</w:t>
      </w:r>
    </w:p>
    <w:p w:rsidR="004970B3" w:rsidRPr="00165837" w:rsidRDefault="004970B3" w:rsidP="004970B3">
      <w:pPr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  <w:r w:rsidRPr="00165837">
        <w:rPr>
          <w:sz w:val="28"/>
          <w:szCs w:val="28"/>
          <w:lang w:val="en-US"/>
        </w:rPr>
        <w:t xml:space="preserve">O = </w:t>
      </w:r>
      <w:proofErr w:type="spellStart"/>
      <w:r w:rsidRPr="00165837">
        <w:rPr>
          <w:sz w:val="28"/>
          <w:szCs w:val="28"/>
          <w:lang w:val="en-US"/>
        </w:rPr>
        <w:t>Cel</w:t>
      </w:r>
      <w:proofErr w:type="spellEnd"/>
      <w:r w:rsidRPr="00165837">
        <w:rPr>
          <w:sz w:val="28"/>
          <w:szCs w:val="28"/>
          <w:lang w:val="en-US"/>
        </w:rPr>
        <w:t xml:space="preserve"> x 0</w:t>
      </w:r>
      <w:proofErr w:type="gramStart"/>
      <w:r w:rsidRPr="00165837">
        <w:rPr>
          <w:sz w:val="28"/>
          <w:szCs w:val="28"/>
          <w:lang w:val="en-US"/>
        </w:rPr>
        <w:t>,5</w:t>
      </w:r>
      <w:proofErr w:type="gramEnd"/>
      <w:r w:rsidRPr="00165837">
        <w:rPr>
          <w:sz w:val="28"/>
          <w:szCs w:val="28"/>
          <w:lang w:val="en-US"/>
        </w:rPr>
        <w:t xml:space="preserve"> + Fin x 0,25 + </w:t>
      </w:r>
      <w:proofErr w:type="spellStart"/>
      <w:r w:rsidRPr="00165837">
        <w:rPr>
          <w:sz w:val="28"/>
          <w:szCs w:val="28"/>
          <w:lang w:val="en-US"/>
        </w:rPr>
        <w:t>Mer</w:t>
      </w:r>
      <w:proofErr w:type="spellEnd"/>
      <w:r w:rsidRPr="00165837">
        <w:rPr>
          <w:sz w:val="28"/>
          <w:szCs w:val="28"/>
          <w:lang w:val="en-US"/>
        </w:rPr>
        <w:t xml:space="preserve"> x 0,25,</w:t>
      </w:r>
    </w:p>
    <w:p w:rsidR="004970B3" w:rsidRPr="00165837" w:rsidRDefault="004970B3" w:rsidP="004970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5837">
        <w:rPr>
          <w:sz w:val="28"/>
          <w:szCs w:val="28"/>
        </w:rPr>
        <w:t>где:</w:t>
      </w:r>
    </w:p>
    <w:p w:rsidR="004970B3" w:rsidRPr="00165837" w:rsidRDefault="004970B3" w:rsidP="004970B3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165837">
        <w:rPr>
          <w:sz w:val="28"/>
          <w:szCs w:val="28"/>
        </w:rPr>
        <w:t>O - комплексная оценка.</w:t>
      </w:r>
    </w:p>
    <w:p w:rsidR="004970B3" w:rsidRPr="00165837" w:rsidRDefault="004970B3" w:rsidP="004970B3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165837">
        <w:rPr>
          <w:sz w:val="28"/>
          <w:szCs w:val="28"/>
        </w:rPr>
        <w:t>2. Реализация муниципальной программы может характеризоваться:</w:t>
      </w:r>
    </w:p>
    <w:p w:rsidR="004970B3" w:rsidRPr="00165837" w:rsidRDefault="004970B3" w:rsidP="004970B3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165837">
        <w:rPr>
          <w:sz w:val="28"/>
          <w:szCs w:val="28"/>
        </w:rPr>
        <w:t>высоким уровнем эффективности;</w:t>
      </w:r>
    </w:p>
    <w:p w:rsidR="004970B3" w:rsidRPr="00165837" w:rsidRDefault="004970B3" w:rsidP="004970B3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165837">
        <w:rPr>
          <w:sz w:val="28"/>
          <w:szCs w:val="28"/>
        </w:rPr>
        <w:t>средним уровнем эффективности;</w:t>
      </w:r>
    </w:p>
    <w:p w:rsidR="004970B3" w:rsidRPr="00165837" w:rsidRDefault="004970B3" w:rsidP="004970B3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165837">
        <w:rPr>
          <w:sz w:val="28"/>
          <w:szCs w:val="28"/>
        </w:rPr>
        <w:t>низким уровнем эффективности.</w:t>
      </w:r>
    </w:p>
    <w:p w:rsidR="004970B3" w:rsidRPr="00165837" w:rsidRDefault="004970B3" w:rsidP="004970B3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165837">
        <w:rPr>
          <w:sz w:val="28"/>
          <w:szCs w:val="28"/>
        </w:rPr>
        <w:t>3. Муниципальная  программа считается реализуемой с высоким уровнем эффективности, если комплексная оценка составляет 90% и более.</w:t>
      </w:r>
    </w:p>
    <w:p w:rsidR="004970B3" w:rsidRPr="00165837" w:rsidRDefault="004970B3" w:rsidP="004970B3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165837">
        <w:rPr>
          <w:sz w:val="28"/>
          <w:szCs w:val="28"/>
        </w:rPr>
        <w:t>Муниципальная  программа считается реализуемой со средним уро</w:t>
      </w:r>
      <w:r w:rsidRPr="00165837">
        <w:rPr>
          <w:sz w:val="28"/>
          <w:szCs w:val="28"/>
        </w:rPr>
        <w:t>в</w:t>
      </w:r>
      <w:r w:rsidRPr="00165837">
        <w:rPr>
          <w:sz w:val="28"/>
          <w:szCs w:val="28"/>
        </w:rPr>
        <w:t>нем эффективности, если комплексная оценка находится в интервале от 50% до 90%.</w:t>
      </w:r>
    </w:p>
    <w:p w:rsidR="004970B3" w:rsidRDefault="004970B3" w:rsidP="004970B3">
      <w:p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  <w:r w:rsidRPr="00165837">
        <w:rPr>
          <w:sz w:val="28"/>
          <w:szCs w:val="28"/>
        </w:rPr>
        <w:t>Если реализация муниципальной  программы не отвечает приведенным выше диапазонам значений, уровень эффективности ее реализации призн</w:t>
      </w:r>
      <w:r w:rsidRPr="00165837">
        <w:rPr>
          <w:sz w:val="28"/>
          <w:szCs w:val="28"/>
        </w:rPr>
        <w:t>а</w:t>
      </w:r>
      <w:r w:rsidRPr="00165837">
        <w:rPr>
          <w:sz w:val="28"/>
          <w:szCs w:val="28"/>
        </w:rPr>
        <w:t>ется низким</w:t>
      </w:r>
    </w:p>
    <w:p w:rsidR="004970B3" w:rsidRDefault="004970B3" w:rsidP="004970B3">
      <w:pPr>
        <w:widowControl w:val="0"/>
        <w:suppressAutoHyphens/>
        <w:autoSpaceDE w:val="0"/>
        <w:jc w:val="right"/>
        <w:rPr>
          <w:sz w:val="28"/>
          <w:szCs w:val="28"/>
          <w:lang w:eastAsia="ar-SA"/>
        </w:rPr>
      </w:pPr>
    </w:p>
    <w:p w:rsidR="00EC24E7" w:rsidRPr="000364BD" w:rsidRDefault="00EC24E7" w:rsidP="004970B3">
      <w:pPr>
        <w:adjustRightInd w:val="0"/>
        <w:jc w:val="center"/>
        <w:rPr>
          <w:szCs w:val="24"/>
        </w:rPr>
      </w:pPr>
    </w:p>
    <w:sectPr w:rsidR="00EC24E7" w:rsidRPr="000364BD" w:rsidSect="00317CC2">
      <w:pgSz w:w="11906" w:h="16838"/>
      <w:pgMar w:top="567" w:right="1134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916" w:rsidRDefault="000B5916" w:rsidP="00144B77">
      <w:r>
        <w:separator/>
      </w:r>
    </w:p>
  </w:endnote>
  <w:endnote w:type="continuationSeparator" w:id="0">
    <w:p w:rsidR="000B5916" w:rsidRDefault="000B5916" w:rsidP="00144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CC2" w:rsidRPr="00543C03" w:rsidRDefault="00317CC2" w:rsidP="00543C0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916" w:rsidRDefault="000B5916" w:rsidP="00144B77">
      <w:r>
        <w:separator/>
      </w:r>
    </w:p>
  </w:footnote>
  <w:footnote w:type="continuationSeparator" w:id="0">
    <w:p w:rsidR="000B5916" w:rsidRDefault="000B5916" w:rsidP="00144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7"/>
    <w:multiLevelType w:val="multilevel"/>
    <w:tmpl w:val="00000006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09"/>
    <w:multiLevelType w:val="multilevel"/>
    <w:tmpl w:val="0000000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0B"/>
    <w:multiLevelType w:val="multilevel"/>
    <w:tmpl w:val="0000000A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0D"/>
    <w:multiLevelType w:val="multilevel"/>
    <w:tmpl w:val="0000000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>
    <w:nsid w:val="050C5BA5"/>
    <w:multiLevelType w:val="multilevel"/>
    <w:tmpl w:val="B9C672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1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2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4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06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0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768" w:hanging="2160"/>
      </w:pPr>
      <w:rPr>
        <w:rFonts w:hint="default"/>
        <w:color w:val="auto"/>
      </w:rPr>
    </w:lvl>
  </w:abstractNum>
  <w:abstractNum w:abstractNumId="7">
    <w:nsid w:val="130A0A94"/>
    <w:multiLevelType w:val="hybridMultilevel"/>
    <w:tmpl w:val="6BF03CF6"/>
    <w:lvl w:ilvl="0" w:tplc="DBBEAE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8435A09"/>
    <w:multiLevelType w:val="multilevel"/>
    <w:tmpl w:val="FD147B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68" w:hanging="2160"/>
      </w:pPr>
      <w:rPr>
        <w:rFonts w:hint="default"/>
      </w:rPr>
    </w:lvl>
  </w:abstractNum>
  <w:abstractNum w:abstractNumId="9">
    <w:nsid w:val="2AB92CAF"/>
    <w:multiLevelType w:val="hybridMultilevel"/>
    <w:tmpl w:val="F5DC815C"/>
    <w:lvl w:ilvl="0" w:tplc="4EDA5994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2CF5D7C"/>
    <w:multiLevelType w:val="hybridMultilevel"/>
    <w:tmpl w:val="3C2CF2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7491B64"/>
    <w:multiLevelType w:val="hybridMultilevel"/>
    <w:tmpl w:val="F3F838BC"/>
    <w:lvl w:ilvl="0" w:tplc="05F00F4E">
      <w:start w:val="1"/>
      <w:numFmt w:val="decimal"/>
      <w:lvlText w:val="%1."/>
      <w:lvlJc w:val="left"/>
      <w:pPr>
        <w:tabs>
          <w:tab w:val="num" w:pos="1461"/>
        </w:tabs>
        <w:ind w:left="1461" w:hanging="43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66"/>
        </w:tabs>
        <w:ind w:left="27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86"/>
        </w:tabs>
        <w:ind w:left="34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06"/>
        </w:tabs>
        <w:ind w:left="42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26"/>
        </w:tabs>
        <w:ind w:left="49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46"/>
        </w:tabs>
        <w:ind w:left="56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66"/>
        </w:tabs>
        <w:ind w:left="63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86"/>
        </w:tabs>
        <w:ind w:left="70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06"/>
        </w:tabs>
        <w:ind w:left="7806" w:hanging="180"/>
      </w:pPr>
    </w:lvl>
  </w:abstractNum>
  <w:abstractNum w:abstractNumId="12">
    <w:nsid w:val="413261FC"/>
    <w:multiLevelType w:val="singleLevel"/>
    <w:tmpl w:val="85662C4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</w:abstractNum>
  <w:abstractNum w:abstractNumId="13">
    <w:nsid w:val="4AA03009"/>
    <w:multiLevelType w:val="multilevel"/>
    <w:tmpl w:val="7F345DB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3455BE"/>
    <w:multiLevelType w:val="hybridMultilevel"/>
    <w:tmpl w:val="441666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DE5DCA"/>
    <w:multiLevelType w:val="hybridMultilevel"/>
    <w:tmpl w:val="9A1A7B5E"/>
    <w:lvl w:ilvl="0" w:tplc="B2607DF4">
      <w:start w:val="1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>
    <w:nsid w:val="5B9B2270"/>
    <w:multiLevelType w:val="hybridMultilevel"/>
    <w:tmpl w:val="0936AF04"/>
    <w:lvl w:ilvl="0" w:tplc="719E4AF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BC30777"/>
    <w:multiLevelType w:val="hybridMultilevel"/>
    <w:tmpl w:val="0A8E478C"/>
    <w:lvl w:ilvl="0" w:tplc="7C8096EA">
      <w:start w:val="1"/>
      <w:numFmt w:val="decimal"/>
      <w:lvlText w:val="%1."/>
      <w:lvlJc w:val="left"/>
      <w:pPr>
        <w:tabs>
          <w:tab w:val="num" w:pos="3502"/>
        </w:tabs>
        <w:ind w:left="3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222"/>
        </w:tabs>
        <w:ind w:left="4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942"/>
        </w:tabs>
        <w:ind w:left="4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662"/>
        </w:tabs>
        <w:ind w:left="5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382"/>
        </w:tabs>
        <w:ind w:left="6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102"/>
        </w:tabs>
        <w:ind w:left="7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822"/>
        </w:tabs>
        <w:ind w:left="7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542"/>
        </w:tabs>
        <w:ind w:left="8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262"/>
        </w:tabs>
        <w:ind w:left="9262" w:hanging="180"/>
      </w:pPr>
    </w:lvl>
  </w:abstractNum>
  <w:abstractNum w:abstractNumId="18">
    <w:nsid w:val="5D247C00"/>
    <w:multiLevelType w:val="singleLevel"/>
    <w:tmpl w:val="B22CAFAE"/>
    <w:lvl w:ilvl="0">
      <w:numFmt w:val="bullet"/>
      <w:lvlText w:val="-"/>
      <w:lvlJc w:val="left"/>
      <w:pPr>
        <w:tabs>
          <w:tab w:val="num" w:pos="900"/>
        </w:tabs>
        <w:ind w:left="900" w:hanging="360"/>
      </w:pPr>
    </w:lvl>
  </w:abstractNum>
  <w:abstractNum w:abstractNumId="19">
    <w:nsid w:val="60FC68EC"/>
    <w:multiLevelType w:val="singleLevel"/>
    <w:tmpl w:val="CA12B9B0"/>
    <w:lvl w:ilvl="0">
      <w:start w:val="6"/>
      <w:numFmt w:val="decimal"/>
      <w:lvlText w:val="%1."/>
      <w:lvlJc w:val="left"/>
      <w:pPr>
        <w:tabs>
          <w:tab w:val="num" w:pos="1020"/>
        </w:tabs>
        <w:ind w:left="1020" w:hanging="360"/>
      </w:pPr>
    </w:lvl>
  </w:abstractNum>
  <w:num w:numId="1">
    <w:abstractNumId w:val="12"/>
    <w:lvlOverride w:ilvl="0">
      <w:startOverride w:val="1"/>
    </w:lvlOverride>
  </w:num>
  <w:num w:numId="2">
    <w:abstractNumId w:val="18"/>
  </w:num>
  <w:num w:numId="3">
    <w:abstractNumId w:val="19"/>
    <w:lvlOverride w:ilvl="0">
      <w:startOverride w:val="6"/>
    </w:lvlOverride>
  </w:num>
  <w:num w:numId="4">
    <w:abstractNumId w:val="11"/>
  </w:num>
  <w:num w:numId="5">
    <w:abstractNumId w:val="17"/>
  </w:num>
  <w:num w:numId="6">
    <w:abstractNumId w:val="9"/>
  </w:num>
  <w:num w:numId="7">
    <w:abstractNumId w:val="7"/>
  </w:num>
  <w:num w:numId="8">
    <w:abstractNumId w:val="10"/>
  </w:num>
  <w:num w:numId="9">
    <w:abstractNumId w:val="14"/>
  </w:num>
  <w:num w:numId="10">
    <w:abstractNumId w:val="16"/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  <w:num w:numId="17">
    <w:abstractNumId w:val="15"/>
  </w:num>
  <w:num w:numId="18">
    <w:abstractNumId w:val="13"/>
  </w:num>
  <w:num w:numId="19">
    <w:abstractNumId w:val="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57"/>
  <w:displayVertic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50D"/>
    <w:rsid w:val="00022D52"/>
    <w:rsid w:val="000364BD"/>
    <w:rsid w:val="000370D7"/>
    <w:rsid w:val="0005109E"/>
    <w:rsid w:val="00054FE4"/>
    <w:rsid w:val="0006686F"/>
    <w:rsid w:val="00073056"/>
    <w:rsid w:val="000872B6"/>
    <w:rsid w:val="00093F91"/>
    <w:rsid w:val="000B3D4F"/>
    <w:rsid w:val="000B5916"/>
    <w:rsid w:val="000B7819"/>
    <w:rsid w:val="000C4748"/>
    <w:rsid w:val="000C7464"/>
    <w:rsid w:val="000E2476"/>
    <w:rsid w:val="00105ABB"/>
    <w:rsid w:val="00117D50"/>
    <w:rsid w:val="00144B77"/>
    <w:rsid w:val="00165C0E"/>
    <w:rsid w:val="00166B69"/>
    <w:rsid w:val="001B3C8D"/>
    <w:rsid w:val="001B7AEE"/>
    <w:rsid w:val="001C2A61"/>
    <w:rsid w:val="001D2BE1"/>
    <w:rsid w:val="001D2C54"/>
    <w:rsid w:val="001E26A4"/>
    <w:rsid w:val="001F2B17"/>
    <w:rsid w:val="002001D9"/>
    <w:rsid w:val="002168E9"/>
    <w:rsid w:val="00216962"/>
    <w:rsid w:val="00226CA8"/>
    <w:rsid w:val="002453DF"/>
    <w:rsid w:val="00284C7A"/>
    <w:rsid w:val="0028741C"/>
    <w:rsid w:val="002B259B"/>
    <w:rsid w:val="002C487B"/>
    <w:rsid w:val="002D763C"/>
    <w:rsid w:val="002E10C9"/>
    <w:rsid w:val="002E72EC"/>
    <w:rsid w:val="00300B4F"/>
    <w:rsid w:val="00317CC2"/>
    <w:rsid w:val="00333E85"/>
    <w:rsid w:val="00340C60"/>
    <w:rsid w:val="00341016"/>
    <w:rsid w:val="00360CB9"/>
    <w:rsid w:val="0037287A"/>
    <w:rsid w:val="00375205"/>
    <w:rsid w:val="00395CE0"/>
    <w:rsid w:val="003D350D"/>
    <w:rsid w:val="003E0A09"/>
    <w:rsid w:val="003E5DC8"/>
    <w:rsid w:val="003F3D66"/>
    <w:rsid w:val="00410042"/>
    <w:rsid w:val="00414EC1"/>
    <w:rsid w:val="0041781F"/>
    <w:rsid w:val="00425744"/>
    <w:rsid w:val="00427AA8"/>
    <w:rsid w:val="0045179F"/>
    <w:rsid w:val="004532FC"/>
    <w:rsid w:val="00454655"/>
    <w:rsid w:val="00455F7F"/>
    <w:rsid w:val="00466E62"/>
    <w:rsid w:val="00475060"/>
    <w:rsid w:val="00481D43"/>
    <w:rsid w:val="00492E9C"/>
    <w:rsid w:val="004970B3"/>
    <w:rsid w:val="00497662"/>
    <w:rsid w:val="004C02DB"/>
    <w:rsid w:val="004D100B"/>
    <w:rsid w:val="004D5584"/>
    <w:rsid w:val="004D5DB2"/>
    <w:rsid w:val="004F0174"/>
    <w:rsid w:val="004F5775"/>
    <w:rsid w:val="0051341A"/>
    <w:rsid w:val="00526017"/>
    <w:rsid w:val="00543C03"/>
    <w:rsid w:val="00546125"/>
    <w:rsid w:val="005533C2"/>
    <w:rsid w:val="00592A0C"/>
    <w:rsid w:val="005B1DF4"/>
    <w:rsid w:val="005B758F"/>
    <w:rsid w:val="00602DC3"/>
    <w:rsid w:val="00604CD1"/>
    <w:rsid w:val="00613C91"/>
    <w:rsid w:val="00617917"/>
    <w:rsid w:val="0062421F"/>
    <w:rsid w:val="006326E3"/>
    <w:rsid w:val="00642AD9"/>
    <w:rsid w:val="00643C09"/>
    <w:rsid w:val="006664EF"/>
    <w:rsid w:val="00682582"/>
    <w:rsid w:val="006A7088"/>
    <w:rsid w:val="006D37CE"/>
    <w:rsid w:val="006D46F4"/>
    <w:rsid w:val="006F33C1"/>
    <w:rsid w:val="006F3875"/>
    <w:rsid w:val="00703813"/>
    <w:rsid w:val="0073034B"/>
    <w:rsid w:val="0073197C"/>
    <w:rsid w:val="00743668"/>
    <w:rsid w:val="007443A2"/>
    <w:rsid w:val="00786E3A"/>
    <w:rsid w:val="00791108"/>
    <w:rsid w:val="0079634B"/>
    <w:rsid w:val="007A49BA"/>
    <w:rsid w:val="007D609E"/>
    <w:rsid w:val="007F0B18"/>
    <w:rsid w:val="007F0B9B"/>
    <w:rsid w:val="007F3CBF"/>
    <w:rsid w:val="008126BF"/>
    <w:rsid w:val="00813C2F"/>
    <w:rsid w:val="00833A88"/>
    <w:rsid w:val="0083585C"/>
    <w:rsid w:val="00841910"/>
    <w:rsid w:val="00852625"/>
    <w:rsid w:val="008552AE"/>
    <w:rsid w:val="00876F47"/>
    <w:rsid w:val="00883499"/>
    <w:rsid w:val="00884C8B"/>
    <w:rsid w:val="00890CBC"/>
    <w:rsid w:val="008A73EA"/>
    <w:rsid w:val="008D5695"/>
    <w:rsid w:val="008D71A8"/>
    <w:rsid w:val="008F419C"/>
    <w:rsid w:val="009126D4"/>
    <w:rsid w:val="00926153"/>
    <w:rsid w:val="00927E82"/>
    <w:rsid w:val="0093146B"/>
    <w:rsid w:val="00944A9F"/>
    <w:rsid w:val="0095008D"/>
    <w:rsid w:val="009616A9"/>
    <w:rsid w:val="009A48AD"/>
    <w:rsid w:val="009C1D11"/>
    <w:rsid w:val="009C276C"/>
    <w:rsid w:val="009D6B51"/>
    <w:rsid w:val="00A0517D"/>
    <w:rsid w:val="00A15F9E"/>
    <w:rsid w:val="00A7167E"/>
    <w:rsid w:val="00A911B2"/>
    <w:rsid w:val="00AA601D"/>
    <w:rsid w:val="00AC2AB2"/>
    <w:rsid w:val="00AD1190"/>
    <w:rsid w:val="00AD7C71"/>
    <w:rsid w:val="00AF53EC"/>
    <w:rsid w:val="00B225BD"/>
    <w:rsid w:val="00B2676C"/>
    <w:rsid w:val="00B47C18"/>
    <w:rsid w:val="00B62BA9"/>
    <w:rsid w:val="00B7587E"/>
    <w:rsid w:val="00B82EEF"/>
    <w:rsid w:val="00B87119"/>
    <w:rsid w:val="00B91C75"/>
    <w:rsid w:val="00B96CB8"/>
    <w:rsid w:val="00BA3E43"/>
    <w:rsid w:val="00BB76A4"/>
    <w:rsid w:val="00BE4710"/>
    <w:rsid w:val="00C52A0D"/>
    <w:rsid w:val="00C53273"/>
    <w:rsid w:val="00C550F9"/>
    <w:rsid w:val="00C8120E"/>
    <w:rsid w:val="00C922CE"/>
    <w:rsid w:val="00CA0100"/>
    <w:rsid w:val="00CA0820"/>
    <w:rsid w:val="00CA0832"/>
    <w:rsid w:val="00CB5B05"/>
    <w:rsid w:val="00D016E4"/>
    <w:rsid w:val="00D04FC5"/>
    <w:rsid w:val="00D321A4"/>
    <w:rsid w:val="00D410EA"/>
    <w:rsid w:val="00D66DCB"/>
    <w:rsid w:val="00D74A2D"/>
    <w:rsid w:val="00D821B8"/>
    <w:rsid w:val="00D87AFC"/>
    <w:rsid w:val="00DA32D2"/>
    <w:rsid w:val="00DB1AE2"/>
    <w:rsid w:val="00DF043B"/>
    <w:rsid w:val="00E07001"/>
    <w:rsid w:val="00E210DD"/>
    <w:rsid w:val="00E22FCE"/>
    <w:rsid w:val="00E54B1B"/>
    <w:rsid w:val="00E57C6E"/>
    <w:rsid w:val="00E63A30"/>
    <w:rsid w:val="00E67C1B"/>
    <w:rsid w:val="00E82A52"/>
    <w:rsid w:val="00E9115E"/>
    <w:rsid w:val="00E93166"/>
    <w:rsid w:val="00E967E2"/>
    <w:rsid w:val="00EB03A2"/>
    <w:rsid w:val="00EB5840"/>
    <w:rsid w:val="00EC24E7"/>
    <w:rsid w:val="00ED06F6"/>
    <w:rsid w:val="00ED250F"/>
    <w:rsid w:val="00EF4414"/>
    <w:rsid w:val="00F40188"/>
    <w:rsid w:val="00F6166F"/>
    <w:rsid w:val="00F700FB"/>
    <w:rsid w:val="00F71A66"/>
    <w:rsid w:val="00F745BA"/>
    <w:rsid w:val="00F771F8"/>
    <w:rsid w:val="00F77DBF"/>
    <w:rsid w:val="00F77FBB"/>
    <w:rsid w:val="00F95EC4"/>
    <w:rsid w:val="00F9769B"/>
    <w:rsid w:val="00FB46C4"/>
    <w:rsid w:val="00FC291F"/>
    <w:rsid w:val="00FC3091"/>
    <w:rsid w:val="00FC7C41"/>
    <w:rsid w:val="00FE714B"/>
    <w:rsid w:val="00FF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350D"/>
  </w:style>
  <w:style w:type="paragraph" w:styleId="1">
    <w:name w:val="heading 1"/>
    <w:basedOn w:val="a"/>
    <w:next w:val="a"/>
    <w:qFormat/>
    <w:rsid w:val="003D350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D350D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350D"/>
    <w:pPr>
      <w:jc w:val="center"/>
    </w:pPr>
    <w:rPr>
      <w:b/>
      <w:sz w:val="28"/>
    </w:rPr>
  </w:style>
  <w:style w:type="paragraph" w:styleId="a4">
    <w:name w:val="Body Text"/>
    <w:basedOn w:val="a"/>
    <w:rsid w:val="003D350D"/>
    <w:pPr>
      <w:jc w:val="both"/>
    </w:pPr>
    <w:rPr>
      <w:sz w:val="28"/>
    </w:rPr>
  </w:style>
  <w:style w:type="paragraph" w:styleId="a5">
    <w:name w:val="Body Text Indent"/>
    <w:basedOn w:val="a"/>
    <w:rsid w:val="003D350D"/>
    <w:pPr>
      <w:ind w:firstLine="567"/>
      <w:jc w:val="both"/>
    </w:pPr>
    <w:rPr>
      <w:sz w:val="28"/>
    </w:rPr>
  </w:style>
  <w:style w:type="paragraph" w:styleId="20">
    <w:name w:val="Body Text Indent 2"/>
    <w:basedOn w:val="a"/>
    <w:link w:val="21"/>
    <w:uiPriority w:val="99"/>
    <w:unhideWhenUsed/>
    <w:rsid w:val="00B96CB8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link w:val="20"/>
    <w:uiPriority w:val="99"/>
    <w:rsid w:val="00B96CB8"/>
    <w:rPr>
      <w:sz w:val="24"/>
      <w:szCs w:val="24"/>
    </w:rPr>
  </w:style>
  <w:style w:type="paragraph" w:styleId="a6">
    <w:name w:val="Balloon Text"/>
    <w:basedOn w:val="a"/>
    <w:link w:val="a7"/>
    <w:rsid w:val="00144B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144B7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144B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44B77"/>
  </w:style>
  <w:style w:type="paragraph" w:styleId="aa">
    <w:name w:val="footer"/>
    <w:basedOn w:val="a"/>
    <w:link w:val="ab"/>
    <w:rsid w:val="00144B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44B77"/>
  </w:style>
  <w:style w:type="paragraph" w:customStyle="1" w:styleId="10">
    <w:name w:val="Обычный1"/>
    <w:rsid w:val="000364BD"/>
    <w:pPr>
      <w:widowControl w:val="0"/>
      <w:snapToGrid w:val="0"/>
      <w:spacing w:line="259" w:lineRule="auto"/>
      <w:ind w:firstLine="480"/>
      <w:jc w:val="both"/>
    </w:pPr>
    <w:rPr>
      <w:sz w:val="18"/>
    </w:rPr>
  </w:style>
  <w:style w:type="paragraph" w:customStyle="1" w:styleId="ConsPlusNormal">
    <w:name w:val="ConsPlusNormal"/>
    <w:rsid w:val="000364B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c">
    <w:name w:val="Основной текст_"/>
    <w:link w:val="8"/>
    <w:rsid w:val="000364BD"/>
    <w:rPr>
      <w:sz w:val="27"/>
      <w:szCs w:val="27"/>
      <w:shd w:val="clear" w:color="auto" w:fill="FFFFFF"/>
    </w:rPr>
  </w:style>
  <w:style w:type="paragraph" w:customStyle="1" w:styleId="8">
    <w:name w:val="Основной текст8"/>
    <w:basedOn w:val="a"/>
    <w:link w:val="ac"/>
    <w:rsid w:val="000364BD"/>
    <w:pPr>
      <w:shd w:val="clear" w:color="auto" w:fill="FFFFFF"/>
      <w:spacing w:after="420" w:line="0" w:lineRule="atLeast"/>
      <w:ind w:hanging="1240"/>
      <w:jc w:val="center"/>
    </w:pPr>
    <w:rPr>
      <w:sz w:val="27"/>
      <w:szCs w:val="27"/>
      <w:shd w:val="clear" w:color="auto" w:fill="FFFFFF"/>
    </w:rPr>
  </w:style>
  <w:style w:type="character" w:customStyle="1" w:styleId="22">
    <w:name w:val="Основной текст (2)_"/>
    <w:link w:val="23"/>
    <w:rsid w:val="000364BD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364BD"/>
    <w:pPr>
      <w:widowControl w:val="0"/>
      <w:shd w:val="clear" w:color="auto" w:fill="FFFFFF"/>
      <w:spacing w:after="420" w:line="0" w:lineRule="atLeast"/>
      <w:jc w:val="center"/>
    </w:pPr>
    <w:rPr>
      <w:sz w:val="28"/>
      <w:szCs w:val="28"/>
    </w:rPr>
  </w:style>
  <w:style w:type="character" w:customStyle="1" w:styleId="4">
    <w:name w:val="Основной текст (4)_"/>
    <w:link w:val="40"/>
    <w:rsid w:val="000364BD"/>
    <w:rPr>
      <w:b/>
      <w:bCs/>
      <w:sz w:val="28"/>
      <w:szCs w:val="28"/>
      <w:shd w:val="clear" w:color="auto" w:fill="FFFFFF"/>
    </w:rPr>
  </w:style>
  <w:style w:type="character" w:customStyle="1" w:styleId="24">
    <w:name w:val="Заголовок №2_"/>
    <w:link w:val="25"/>
    <w:rsid w:val="000364BD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364BD"/>
    <w:pPr>
      <w:widowControl w:val="0"/>
      <w:shd w:val="clear" w:color="auto" w:fill="FFFFFF"/>
      <w:spacing w:before="3120" w:line="321" w:lineRule="exact"/>
      <w:jc w:val="center"/>
    </w:pPr>
    <w:rPr>
      <w:b/>
      <w:bCs/>
      <w:sz w:val="28"/>
      <w:szCs w:val="28"/>
    </w:rPr>
  </w:style>
  <w:style w:type="paragraph" w:customStyle="1" w:styleId="25">
    <w:name w:val="Заголовок №2"/>
    <w:basedOn w:val="a"/>
    <w:link w:val="24"/>
    <w:rsid w:val="000364BD"/>
    <w:pPr>
      <w:widowControl w:val="0"/>
      <w:shd w:val="clear" w:color="auto" w:fill="FFFFFF"/>
      <w:spacing w:after="420" w:line="0" w:lineRule="atLeast"/>
      <w:ind w:hanging="1080"/>
      <w:outlineLvl w:val="1"/>
    </w:pPr>
    <w:rPr>
      <w:b/>
      <w:bCs/>
      <w:sz w:val="28"/>
      <w:szCs w:val="28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1"/>
    <w:uiPriority w:val="99"/>
    <w:rsid w:val="00EB03A2"/>
    <w:rPr>
      <w:sz w:val="28"/>
      <w:szCs w:val="28"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uiPriority w:val="99"/>
    <w:rsid w:val="00EB03A2"/>
    <w:pPr>
      <w:widowControl w:val="0"/>
      <w:shd w:val="clear" w:color="auto" w:fill="FFFFFF"/>
      <w:spacing w:after="720" w:line="322" w:lineRule="exact"/>
      <w:ind w:hanging="740"/>
      <w:jc w:val="center"/>
    </w:pPr>
    <w:rPr>
      <w:sz w:val="28"/>
      <w:szCs w:val="28"/>
    </w:rPr>
  </w:style>
  <w:style w:type="character" w:customStyle="1" w:styleId="MSGENFONTSTYLENAMETEMPLATEROLENUMBERMSGENFONTSTYLENAMEBYROLETEXT2Exact">
    <w:name w:val="MSG_EN_FONT_STYLE_NAME_TEMPLATE_ROLE_NUMBER MSG_EN_FONT_STYLE_NAME_BY_ROLE_TEXT 2 Exact"/>
    <w:uiPriority w:val="99"/>
    <w:rsid w:val="007F0B9B"/>
    <w:rPr>
      <w:sz w:val="28"/>
      <w:szCs w:val="28"/>
      <w:u w:val="none"/>
    </w:rPr>
  </w:style>
  <w:style w:type="character" w:customStyle="1" w:styleId="MSGENFONTSTYLENAMETEMPLATEROLENUMBERMSGENFONTSTYLENAMEBYROLETEXT3">
    <w:name w:val="MSG_EN_FONT_STYLE_NAME_TEMPLATE_ROLE_NUMBER MSG_EN_FONT_STYLE_NAME_BY_ROLE_TEXT 3_"/>
    <w:link w:val="MSGENFONTSTYLENAMETEMPLATEROLENUMBERMSGENFONTSTYLENAMEBYROLETEXT30"/>
    <w:uiPriority w:val="99"/>
    <w:rsid w:val="007F0B9B"/>
    <w:rPr>
      <w:sz w:val="26"/>
      <w:szCs w:val="26"/>
      <w:shd w:val="clear" w:color="auto" w:fill="FFFFFF"/>
    </w:rPr>
  </w:style>
  <w:style w:type="character" w:customStyle="1" w:styleId="MSGENFONTSTYLENAMETEMPLATEROLENUMBERMSGENFONTSTYLENAMEBYROLETEXT20">
    <w:name w:val="MSG_EN_FONT_STYLE_NAME_TEMPLATE_ROLE_NUMBER MSG_EN_FONT_STYLE_NAME_BY_ROLE_TEXT 2"/>
    <w:uiPriority w:val="99"/>
    <w:rsid w:val="007F0B9B"/>
    <w:rPr>
      <w:sz w:val="28"/>
      <w:szCs w:val="28"/>
      <w:u w:val="none"/>
      <w:shd w:val="clear" w:color="auto" w:fill="FFFFFF"/>
    </w:rPr>
  </w:style>
  <w:style w:type="character" w:customStyle="1" w:styleId="MSGENFONTSTYLENAMETEMPLATEROLENUMBERMSGENFONTSTYLENAMEBYROLETEXT2MSGENFONTSTYLEMODIFERSIZE13">
    <w:name w:val="MSG_EN_FONT_STYLE_NAME_TEMPLATE_ROLE_NUMBER MSG_EN_FONT_STYLE_NAME_BY_ROLE_TEXT 2 + MSG_EN_FONT_STYLE_MODIFER_SIZE 13"/>
    <w:uiPriority w:val="99"/>
    <w:rsid w:val="007F0B9B"/>
    <w:rPr>
      <w:sz w:val="26"/>
      <w:szCs w:val="26"/>
      <w:u w:val="none"/>
      <w:shd w:val="clear" w:color="auto" w:fill="FFFFFF"/>
    </w:rPr>
  </w:style>
  <w:style w:type="character" w:customStyle="1" w:styleId="MSGENFONTSTYLENAMETEMPLATEROLENUMBERMSGENFONTSTYLENAMEBYROLETEXT2Exact1">
    <w:name w:val="MSG_EN_FONT_STYLE_NAME_TEMPLATE_ROLE_NUMBER MSG_EN_FONT_STYLE_NAME_BY_ROLE_TEXT 2 Exact1"/>
    <w:uiPriority w:val="99"/>
    <w:rsid w:val="007F0B9B"/>
    <w:rPr>
      <w:sz w:val="28"/>
      <w:szCs w:val="28"/>
      <w:u w:val="single"/>
      <w:shd w:val="clear" w:color="auto" w:fill="FFFFFF"/>
    </w:rPr>
  </w:style>
  <w:style w:type="character" w:customStyle="1" w:styleId="MSGENFONTSTYLENAMETEMPLATEROLENUMBERMSGENFONTSTYLENAMEBYROLETEXT2MSGENFONTSTYLEMODIFERSIZE11">
    <w:name w:val="MSG_EN_FONT_STYLE_NAME_TEMPLATE_ROLE_NUMBER MSG_EN_FONT_STYLE_NAME_BY_ROLE_TEXT 2 + MSG_EN_FONT_STYLE_MODIFER_SIZE 11"/>
    <w:aliases w:val="MSG_EN_FONT_STYLE_MODIFER_BOLD"/>
    <w:uiPriority w:val="99"/>
    <w:rsid w:val="007F0B9B"/>
    <w:rPr>
      <w:b/>
      <w:bCs/>
      <w:sz w:val="22"/>
      <w:szCs w:val="22"/>
      <w:u w:val="none"/>
      <w:shd w:val="clear" w:color="auto" w:fill="FFFFFF"/>
    </w:rPr>
  </w:style>
  <w:style w:type="character" w:customStyle="1" w:styleId="MSGENFONTSTYLENAMETEMPLATEROLENUMBERMSGENFONTSTYLENAMEBYROLETEXT5">
    <w:name w:val="MSG_EN_FONT_STYLE_NAME_TEMPLATE_ROLE_NUMBER MSG_EN_FONT_STYLE_NAME_BY_ROLE_TEXT 5_"/>
    <w:link w:val="MSGENFONTSTYLENAMETEMPLATEROLENUMBERMSGENFONTSTYLENAMEBYROLETEXT50"/>
    <w:uiPriority w:val="99"/>
    <w:rsid w:val="007F0B9B"/>
    <w:rPr>
      <w:sz w:val="22"/>
      <w:szCs w:val="22"/>
      <w:shd w:val="clear" w:color="auto" w:fill="FFFFFF"/>
    </w:rPr>
  </w:style>
  <w:style w:type="character" w:customStyle="1" w:styleId="MSGENFONTSTYLENAMETEMPLATEROLENUMBERMSGENFONTSTYLENAMEBYROLETEXT2MSGENFONTSTYLEMODIFERSIZE131">
    <w:name w:val="MSG_EN_FONT_STYLE_NAME_TEMPLATE_ROLE_NUMBER MSG_EN_FONT_STYLE_NAME_BY_ROLE_TEXT 2 + MSG_EN_FONT_STYLE_MODIFER_SIZE 131"/>
    <w:uiPriority w:val="99"/>
    <w:rsid w:val="007F0B9B"/>
    <w:rPr>
      <w:sz w:val="26"/>
      <w:szCs w:val="26"/>
      <w:u w:val="none"/>
      <w:shd w:val="clear" w:color="auto" w:fill="FFFFFF"/>
    </w:rPr>
  </w:style>
  <w:style w:type="character" w:customStyle="1" w:styleId="MSGENFONTSTYLENAMETEMPLATEROLENUMBERMSGENFONTSTYLENAMEBYROLETEXT2MSGENFONTSTYLEMODIFERSIZE111">
    <w:name w:val="MSG_EN_FONT_STYLE_NAME_TEMPLATE_ROLE_NUMBER MSG_EN_FONT_STYLE_NAME_BY_ROLE_TEXT 2 + MSG_EN_FONT_STYLE_MODIFER_SIZE 111"/>
    <w:aliases w:val="MSG_EN_FONT_STYLE_MODIFER_BOLD2"/>
    <w:uiPriority w:val="99"/>
    <w:rsid w:val="007F0B9B"/>
    <w:rPr>
      <w:b/>
      <w:bCs/>
      <w:sz w:val="22"/>
      <w:szCs w:val="22"/>
      <w:u w:val="none"/>
      <w:shd w:val="clear" w:color="auto" w:fill="FFFFFF"/>
    </w:rPr>
  </w:style>
  <w:style w:type="character" w:customStyle="1" w:styleId="MSGENFONTSTYLENAMETEMPLATEROLENUMBERMSGENFONTSTYLENAMEBYROLETEXT6">
    <w:name w:val="MSG_EN_FONT_STYLE_NAME_TEMPLATE_ROLE_NUMBER MSG_EN_FONT_STYLE_NAME_BY_ROLE_TEXT 6_"/>
    <w:link w:val="MSGENFONTSTYLENAMETEMPLATEROLENUMBERMSGENFONTSTYLENAMEBYROLETEXT60"/>
    <w:uiPriority w:val="99"/>
    <w:rsid w:val="007F0B9B"/>
    <w:rPr>
      <w:b/>
      <w:bCs/>
      <w:sz w:val="22"/>
      <w:szCs w:val="22"/>
      <w:shd w:val="clear" w:color="auto" w:fill="FFFFFF"/>
      <w:lang w:val="en-US" w:eastAsia="en-US"/>
    </w:rPr>
  </w:style>
  <w:style w:type="character" w:customStyle="1" w:styleId="MSGENFONTSTYLENAMETEMPLATEROLENUMBERMSGENFONTSTYLENAMEBYROLETEXT3MSGENFONTSTYLEMODIFERSIZE11">
    <w:name w:val="MSG_EN_FONT_STYLE_NAME_TEMPLATE_ROLE_NUMBER MSG_EN_FONT_STYLE_NAME_BY_ROLE_TEXT 3 + MSG_EN_FONT_STYLE_MODIFER_SIZE 11"/>
    <w:aliases w:val="MSG_EN_FONT_STYLE_MODIFER_BOLD1"/>
    <w:uiPriority w:val="99"/>
    <w:rsid w:val="007F0B9B"/>
    <w:rPr>
      <w:rFonts w:ascii="Times New Roman" w:hAnsi="Times New Roman" w:cs="Times New Roman"/>
      <w:b/>
      <w:bCs/>
      <w:sz w:val="22"/>
      <w:szCs w:val="22"/>
      <w:shd w:val="clear" w:color="auto" w:fill="FFFFFF"/>
      <w:lang w:val="en-US" w:eastAsia="en-US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uiPriority w:val="99"/>
    <w:rsid w:val="007F0B9B"/>
    <w:pPr>
      <w:widowControl w:val="0"/>
      <w:shd w:val="clear" w:color="auto" w:fill="FFFFFF"/>
      <w:spacing w:before="320" w:after="320" w:line="288" w:lineRule="exact"/>
      <w:jc w:val="center"/>
    </w:pPr>
    <w:rPr>
      <w:sz w:val="26"/>
      <w:szCs w:val="26"/>
    </w:rPr>
  </w:style>
  <w:style w:type="paragraph" w:customStyle="1" w:styleId="MSGENFONTSTYLENAMETEMPLATEROLENUMBERMSGENFONTSTYLENAMEBYROLETEXT50">
    <w:name w:val="MSG_EN_FONT_STYLE_NAME_TEMPLATE_ROLE_NUMBER MSG_EN_FONT_STYLE_NAME_BY_ROLE_TEXT 5"/>
    <w:basedOn w:val="a"/>
    <w:link w:val="MSGENFONTSTYLENAMETEMPLATEROLENUMBERMSGENFONTSTYLENAMEBYROLETEXT5"/>
    <w:uiPriority w:val="99"/>
    <w:rsid w:val="007F0B9B"/>
    <w:pPr>
      <w:widowControl w:val="0"/>
      <w:shd w:val="clear" w:color="auto" w:fill="FFFFFF"/>
      <w:spacing w:line="250" w:lineRule="exact"/>
      <w:jc w:val="both"/>
    </w:pPr>
    <w:rPr>
      <w:sz w:val="22"/>
      <w:szCs w:val="22"/>
    </w:rPr>
  </w:style>
  <w:style w:type="paragraph" w:customStyle="1" w:styleId="MSGENFONTSTYLENAMETEMPLATEROLENUMBERMSGENFONTSTYLENAMEBYROLETEXT60">
    <w:name w:val="MSG_EN_FONT_STYLE_NAME_TEMPLATE_ROLE_NUMBER MSG_EN_FONT_STYLE_NAME_BY_ROLE_TEXT 6"/>
    <w:basedOn w:val="a"/>
    <w:link w:val="MSGENFONTSTYLENAMETEMPLATEROLENUMBERMSGENFONTSTYLENAMEBYROLETEXT6"/>
    <w:uiPriority w:val="99"/>
    <w:rsid w:val="007F0B9B"/>
    <w:pPr>
      <w:widowControl w:val="0"/>
      <w:shd w:val="clear" w:color="auto" w:fill="FFFFFF"/>
      <w:spacing w:line="244" w:lineRule="exact"/>
    </w:pPr>
    <w:rPr>
      <w:b/>
      <w:bCs/>
      <w:sz w:val="22"/>
      <w:szCs w:val="22"/>
      <w:lang w:val="en-US" w:eastAsia="en-US"/>
    </w:rPr>
  </w:style>
  <w:style w:type="table" w:styleId="ad">
    <w:name w:val="Table Grid"/>
    <w:basedOn w:val="a1"/>
    <w:rsid w:val="00543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4970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350D"/>
  </w:style>
  <w:style w:type="paragraph" w:styleId="1">
    <w:name w:val="heading 1"/>
    <w:basedOn w:val="a"/>
    <w:next w:val="a"/>
    <w:qFormat/>
    <w:rsid w:val="003D350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D350D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350D"/>
    <w:pPr>
      <w:jc w:val="center"/>
    </w:pPr>
    <w:rPr>
      <w:b/>
      <w:sz w:val="28"/>
    </w:rPr>
  </w:style>
  <w:style w:type="paragraph" w:styleId="a4">
    <w:name w:val="Body Text"/>
    <w:basedOn w:val="a"/>
    <w:rsid w:val="003D350D"/>
    <w:pPr>
      <w:jc w:val="both"/>
    </w:pPr>
    <w:rPr>
      <w:sz w:val="28"/>
    </w:rPr>
  </w:style>
  <w:style w:type="paragraph" w:styleId="a5">
    <w:name w:val="Body Text Indent"/>
    <w:basedOn w:val="a"/>
    <w:rsid w:val="003D350D"/>
    <w:pPr>
      <w:ind w:firstLine="567"/>
      <w:jc w:val="both"/>
    </w:pPr>
    <w:rPr>
      <w:sz w:val="28"/>
    </w:rPr>
  </w:style>
  <w:style w:type="paragraph" w:styleId="20">
    <w:name w:val="Body Text Indent 2"/>
    <w:basedOn w:val="a"/>
    <w:link w:val="21"/>
    <w:uiPriority w:val="99"/>
    <w:unhideWhenUsed/>
    <w:rsid w:val="00B96CB8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link w:val="20"/>
    <w:uiPriority w:val="99"/>
    <w:rsid w:val="00B96CB8"/>
    <w:rPr>
      <w:sz w:val="24"/>
      <w:szCs w:val="24"/>
    </w:rPr>
  </w:style>
  <w:style w:type="paragraph" w:styleId="a6">
    <w:name w:val="Balloon Text"/>
    <w:basedOn w:val="a"/>
    <w:link w:val="a7"/>
    <w:rsid w:val="00144B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144B7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144B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44B77"/>
  </w:style>
  <w:style w:type="paragraph" w:styleId="aa">
    <w:name w:val="footer"/>
    <w:basedOn w:val="a"/>
    <w:link w:val="ab"/>
    <w:rsid w:val="00144B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44B77"/>
  </w:style>
  <w:style w:type="paragraph" w:customStyle="1" w:styleId="10">
    <w:name w:val="Обычный1"/>
    <w:rsid w:val="000364BD"/>
    <w:pPr>
      <w:widowControl w:val="0"/>
      <w:snapToGrid w:val="0"/>
      <w:spacing w:line="259" w:lineRule="auto"/>
      <w:ind w:firstLine="480"/>
      <w:jc w:val="both"/>
    </w:pPr>
    <w:rPr>
      <w:sz w:val="18"/>
    </w:rPr>
  </w:style>
  <w:style w:type="paragraph" w:customStyle="1" w:styleId="ConsPlusNormal">
    <w:name w:val="ConsPlusNormal"/>
    <w:rsid w:val="000364B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c">
    <w:name w:val="Основной текст_"/>
    <w:link w:val="8"/>
    <w:rsid w:val="000364BD"/>
    <w:rPr>
      <w:sz w:val="27"/>
      <w:szCs w:val="27"/>
      <w:shd w:val="clear" w:color="auto" w:fill="FFFFFF"/>
    </w:rPr>
  </w:style>
  <w:style w:type="paragraph" w:customStyle="1" w:styleId="8">
    <w:name w:val="Основной текст8"/>
    <w:basedOn w:val="a"/>
    <w:link w:val="ac"/>
    <w:rsid w:val="000364BD"/>
    <w:pPr>
      <w:shd w:val="clear" w:color="auto" w:fill="FFFFFF"/>
      <w:spacing w:after="420" w:line="0" w:lineRule="atLeast"/>
      <w:ind w:hanging="1240"/>
      <w:jc w:val="center"/>
    </w:pPr>
    <w:rPr>
      <w:sz w:val="27"/>
      <w:szCs w:val="27"/>
      <w:shd w:val="clear" w:color="auto" w:fill="FFFFFF"/>
    </w:rPr>
  </w:style>
  <w:style w:type="character" w:customStyle="1" w:styleId="22">
    <w:name w:val="Основной текст (2)_"/>
    <w:link w:val="23"/>
    <w:rsid w:val="000364BD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364BD"/>
    <w:pPr>
      <w:widowControl w:val="0"/>
      <w:shd w:val="clear" w:color="auto" w:fill="FFFFFF"/>
      <w:spacing w:after="420" w:line="0" w:lineRule="atLeast"/>
      <w:jc w:val="center"/>
    </w:pPr>
    <w:rPr>
      <w:sz w:val="28"/>
      <w:szCs w:val="28"/>
    </w:rPr>
  </w:style>
  <w:style w:type="character" w:customStyle="1" w:styleId="4">
    <w:name w:val="Основной текст (4)_"/>
    <w:link w:val="40"/>
    <w:rsid w:val="000364BD"/>
    <w:rPr>
      <w:b/>
      <w:bCs/>
      <w:sz w:val="28"/>
      <w:szCs w:val="28"/>
      <w:shd w:val="clear" w:color="auto" w:fill="FFFFFF"/>
    </w:rPr>
  </w:style>
  <w:style w:type="character" w:customStyle="1" w:styleId="24">
    <w:name w:val="Заголовок №2_"/>
    <w:link w:val="25"/>
    <w:rsid w:val="000364BD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364BD"/>
    <w:pPr>
      <w:widowControl w:val="0"/>
      <w:shd w:val="clear" w:color="auto" w:fill="FFFFFF"/>
      <w:spacing w:before="3120" w:line="321" w:lineRule="exact"/>
      <w:jc w:val="center"/>
    </w:pPr>
    <w:rPr>
      <w:b/>
      <w:bCs/>
      <w:sz w:val="28"/>
      <w:szCs w:val="28"/>
    </w:rPr>
  </w:style>
  <w:style w:type="paragraph" w:customStyle="1" w:styleId="25">
    <w:name w:val="Заголовок №2"/>
    <w:basedOn w:val="a"/>
    <w:link w:val="24"/>
    <w:rsid w:val="000364BD"/>
    <w:pPr>
      <w:widowControl w:val="0"/>
      <w:shd w:val="clear" w:color="auto" w:fill="FFFFFF"/>
      <w:spacing w:after="420" w:line="0" w:lineRule="atLeast"/>
      <w:ind w:hanging="1080"/>
      <w:outlineLvl w:val="1"/>
    </w:pPr>
    <w:rPr>
      <w:b/>
      <w:bCs/>
      <w:sz w:val="28"/>
      <w:szCs w:val="28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1"/>
    <w:uiPriority w:val="99"/>
    <w:rsid w:val="00EB03A2"/>
    <w:rPr>
      <w:sz w:val="28"/>
      <w:szCs w:val="28"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uiPriority w:val="99"/>
    <w:rsid w:val="00EB03A2"/>
    <w:pPr>
      <w:widowControl w:val="0"/>
      <w:shd w:val="clear" w:color="auto" w:fill="FFFFFF"/>
      <w:spacing w:after="720" w:line="322" w:lineRule="exact"/>
      <w:ind w:hanging="740"/>
      <w:jc w:val="center"/>
    </w:pPr>
    <w:rPr>
      <w:sz w:val="28"/>
      <w:szCs w:val="28"/>
    </w:rPr>
  </w:style>
  <w:style w:type="character" w:customStyle="1" w:styleId="MSGENFONTSTYLENAMETEMPLATEROLENUMBERMSGENFONTSTYLENAMEBYROLETEXT2Exact">
    <w:name w:val="MSG_EN_FONT_STYLE_NAME_TEMPLATE_ROLE_NUMBER MSG_EN_FONT_STYLE_NAME_BY_ROLE_TEXT 2 Exact"/>
    <w:uiPriority w:val="99"/>
    <w:rsid w:val="007F0B9B"/>
    <w:rPr>
      <w:sz w:val="28"/>
      <w:szCs w:val="28"/>
      <w:u w:val="none"/>
    </w:rPr>
  </w:style>
  <w:style w:type="character" w:customStyle="1" w:styleId="MSGENFONTSTYLENAMETEMPLATEROLENUMBERMSGENFONTSTYLENAMEBYROLETEXT3">
    <w:name w:val="MSG_EN_FONT_STYLE_NAME_TEMPLATE_ROLE_NUMBER MSG_EN_FONT_STYLE_NAME_BY_ROLE_TEXT 3_"/>
    <w:link w:val="MSGENFONTSTYLENAMETEMPLATEROLENUMBERMSGENFONTSTYLENAMEBYROLETEXT30"/>
    <w:uiPriority w:val="99"/>
    <w:rsid w:val="007F0B9B"/>
    <w:rPr>
      <w:sz w:val="26"/>
      <w:szCs w:val="26"/>
      <w:shd w:val="clear" w:color="auto" w:fill="FFFFFF"/>
    </w:rPr>
  </w:style>
  <w:style w:type="character" w:customStyle="1" w:styleId="MSGENFONTSTYLENAMETEMPLATEROLENUMBERMSGENFONTSTYLENAMEBYROLETEXT20">
    <w:name w:val="MSG_EN_FONT_STYLE_NAME_TEMPLATE_ROLE_NUMBER MSG_EN_FONT_STYLE_NAME_BY_ROLE_TEXT 2"/>
    <w:uiPriority w:val="99"/>
    <w:rsid w:val="007F0B9B"/>
    <w:rPr>
      <w:sz w:val="28"/>
      <w:szCs w:val="28"/>
      <w:u w:val="none"/>
      <w:shd w:val="clear" w:color="auto" w:fill="FFFFFF"/>
    </w:rPr>
  </w:style>
  <w:style w:type="character" w:customStyle="1" w:styleId="MSGENFONTSTYLENAMETEMPLATEROLENUMBERMSGENFONTSTYLENAMEBYROLETEXT2MSGENFONTSTYLEMODIFERSIZE13">
    <w:name w:val="MSG_EN_FONT_STYLE_NAME_TEMPLATE_ROLE_NUMBER MSG_EN_FONT_STYLE_NAME_BY_ROLE_TEXT 2 + MSG_EN_FONT_STYLE_MODIFER_SIZE 13"/>
    <w:uiPriority w:val="99"/>
    <w:rsid w:val="007F0B9B"/>
    <w:rPr>
      <w:sz w:val="26"/>
      <w:szCs w:val="26"/>
      <w:u w:val="none"/>
      <w:shd w:val="clear" w:color="auto" w:fill="FFFFFF"/>
    </w:rPr>
  </w:style>
  <w:style w:type="character" w:customStyle="1" w:styleId="MSGENFONTSTYLENAMETEMPLATEROLENUMBERMSGENFONTSTYLENAMEBYROLETEXT2Exact1">
    <w:name w:val="MSG_EN_FONT_STYLE_NAME_TEMPLATE_ROLE_NUMBER MSG_EN_FONT_STYLE_NAME_BY_ROLE_TEXT 2 Exact1"/>
    <w:uiPriority w:val="99"/>
    <w:rsid w:val="007F0B9B"/>
    <w:rPr>
      <w:sz w:val="28"/>
      <w:szCs w:val="28"/>
      <w:u w:val="single"/>
      <w:shd w:val="clear" w:color="auto" w:fill="FFFFFF"/>
    </w:rPr>
  </w:style>
  <w:style w:type="character" w:customStyle="1" w:styleId="MSGENFONTSTYLENAMETEMPLATEROLENUMBERMSGENFONTSTYLENAMEBYROLETEXT2MSGENFONTSTYLEMODIFERSIZE11">
    <w:name w:val="MSG_EN_FONT_STYLE_NAME_TEMPLATE_ROLE_NUMBER MSG_EN_FONT_STYLE_NAME_BY_ROLE_TEXT 2 + MSG_EN_FONT_STYLE_MODIFER_SIZE 11"/>
    <w:aliases w:val="MSG_EN_FONT_STYLE_MODIFER_BOLD"/>
    <w:uiPriority w:val="99"/>
    <w:rsid w:val="007F0B9B"/>
    <w:rPr>
      <w:b/>
      <w:bCs/>
      <w:sz w:val="22"/>
      <w:szCs w:val="22"/>
      <w:u w:val="none"/>
      <w:shd w:val="clear" w:color="auto" w:fill="FFFFFF"/>
    </w:rPr>
  </w:style>
  <w:style w:type="character" w:customStyle="1" w:styleId="MSGENFONTSTYLENAMETEMPLATEROLENUMBERMSGENFONTSTYLENAMEBYROLETEXT5">
    <w:name w:val="MSG_EN_FONT_STYLE_NAME_TEMPLATE_ROLE_NUMBER MSG_EN_FONT_STYLE_NAME_BY_ROLE_TEXT 5_"/>
    <w:link w:val="MSGENFONTSTYLENAMETEMPLATEROLENUMBERMSGENFONTSTYLENAMEBYROLETEXT50"/>
    <w:uiPriority w:val="99"/>
    <w:rsid w:val="007F0B9B"/>
    <w:rPr>
      <w:sz w:val="22"/>
      <w:szCs w:val="22"/>
      <w:shd w:val="clear" w:color="auto" w:fill="FFFFFF"/>
    </w:rPr>
  </w:style>
  <w:style w:type="character" w:customStyle="1" w:styleId="MSGENFONTSTYLENAMETEMPLATEROLENUMBERMSGENFONTSTYLENAMEBYROLETEXT2MSGENFONTSTYLEMODIFERSIZE131">
    <w:name w:val="MSG_EN_FONT_STYLE_NAME_TEMPLATE_ROLE_NUMBER MSG_EN_FONT_STYLE_NAME_BY_ROLE_TEXT 2 + MSG_EN_FONT_STYLE_MODIFER_SIZE 131"/>
    <w:uiPriority w:val="99"/>
    <w:rsid w:val="007F0B9B"/>
    <w:rPr>
      <w:sz w:val="26"/>
      <w:szCs w:val="26"/>
      <w:u w:val="none"/>
      <w:shd w:val="clear" w:color="auto" w:fill="FFFFFF"/>
    </w:rPr>
  </w:style>
  <w:style w:type="character" w:customStyle="1" w:styleId="MSGENFONTSTYLENAMETEMPLATEROLENUMBERMSGENFONTSTYLENAMEBYROLETEXT2MSGENFONTSTYLEMODIFERSIZE111">
    <w:name w:val="MSG_EN_FONT_STYLE_NAME_TEMPLATE_ROLE_NUMBER MSG_EN_FONT_STYLE_NAME_BY_ROLE_TEXT 2 + MSG_EN_FONT_STYLE_MODIFER_SIZE 111"/>
    <w:aliases w:val="MSG_EN_FONT_STYLE_MODIFER_BOLD2"/>
    <w:uiPriority w:val="99"/>
    <w:rsid w:val="007F0B9B"/>
    <w:rPr>
      <w:b/>
      <w:bCs/>
      <w:sz w:val="22"/>
      <w:szCs w:val="22"/>
      <w:u w:val="none"/>
      <w:shd w:val="clear" w:color="auto" w:fill="FFFFFF"/>
    </w:rPr>
  </w:style>
  <w:style w:type="character" w:customStyle="1" w:styleId="MSGENFONTSTYLENAMETEMPLATEROLENUMBERMSGENFONTSTYLENAMEBYROLETEXT6">
    <w:name w:val="MSG_EN_FONT_STYLE_NAME_TEMPLATE_ROLE_NUMBER MSG_EN_FONT_STYLE_NAME_BY_ROLE_TEXT 6_"/>
    <w:link w:val="MSGENFONTSTYLENAMETEMPLATEROLENUMBERMSGENFONTSTYLENAMEBYROLETEXT60"/>
    <w:uiPriority w:val="99"/>
    <w:rsid w:val="007F0B9B"/>
    <w:rPr>
      <w:b/>
      <w:bCs/>
      <w:sz w:val="22"/>
      <w:szCs w:val="22"/>
      <w:shd w:val="clear" w:color="auto" w:fill="FFFFFF"/>
      <w:lang w:val="en-US" w:eastAsia="en-US"/>
    </w:rPr>
  </w:style>
  <w:style w:type="character" w:customStyle="1" w:styleId="MSGENFONTSTYLENAMETEMPLATEROLENUMBERMSGENFONTSTYLENAMEBYROLETEXT3MSGENFONTSTYLEMODIFERSIZE11">
    <w:name w:val="MSG_EN_FONT_STYLE_NAME_TEMPLATE_ROLE_NUMBER MSG_EN_FONT_STYLE_NAME_BY_ROLE_TEXT 3 + MSG_EN_FONT_STYLE_MODIFER_SIZE 11"/>
    <w:aliases w:val="MSG_EN_FONT_STYLE_MODIFER_BOLD1"/>
    <w:uiPriority w:val="99"/>
    <w:rsid w:val="007F0B9B"/>
    <w:rPr>
      <w:rFonts w:ascii="Times New Roman" w:hAnsi="Times New Roman" w:cs="Times New Roman"/>
      <w:b/>
      <w:bCs/>
      <w:sz w:val="22"/>
      <w:szCs w:val="22"/>
      <w:shd w:val="clear" w:color="auto" w:fill="FFFFFF"/>
      <w:lang w:val="en-US" w:eastAsia="en-US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uiPriority w:val="99"/>
    <w:rsid w:val="007F0B9B"/>
    <w:pPr>
      <w:widowControl w:val="0"/>
      <w:shd w:val="clear" w:color="auto" w:fill="FFFFFF"/>
      <w:spacing w:before="320" w:after="320" w:line="288" w:lineRule="exact"/>
      <w:jc w:val="center"/>
    </w:pPr>
    <w:rPr>
      <w:sz w:val="26"/>
      <w:szCs w:val="26"/>
    </w:rPr>
  </w:style>
  <w:style w:type="paragraph" w:customStyle="1" w:styleId="MSGENFONTSTYLENAMETEMPLATEROLENUMBERMSGENFONTSTYLENAMEBYROLETEXT50">
    <w:name w:val="MSG_EN_FONT_STYLE_NAME_TEMPLATE_ROLE_NUMBER MSG_EN_FONT_STYLE_NAME_BY_ROLE_TEXT 5"/>
    <w:basedOn w:val="a"/>
    <w:link w:val="MSGENFONTSTYLENAMETEMPLATEROLENUMBERMSGENFONTSTYLENAMEBYROLETEXT5"/>
    <w:uiPriority w:val="99"/>
    <w:rsid w:val="007F0B9B"/>
    <w:pPr>
      <w:widowControl w:val="0"/>
      <w:shd w:val="clear" w:color="auto" w:fill="FFFFFF"/>
      <w:spacing w:line="250" w:lineRule="exact"/>
      <w:jc w:val="both"/>
    </w:pPr>
    <w:rPr>
      <w:sz w:val="22"/>
      <w:szCs w:val="22"/>
    </w:rPr>
  </w:style>
  <w:style w:type="paragraph" w:customStyle="1" w:styleId="MSGENFONTSTYLENAMETEMPLATEROLENUMBERMSGENFONTSTYLENAMEBYROLETEXT60">
    <w:name w:val="MSG_EN_FONT_STYLE_NAME_TEMPLATE_ROLE_NUMBER MSG_EN_FONT_STYLE_NAME_BY_ROLE_TEXT 6"/>
    <w:basedOn w:val="a"/>
    <w:link w:val="MSGENFONTSTYLENAMETEMPLATEROLENUMBERMSGENFONTSTYLENAMEBYROLETEXT6"/>
    <w:uiPriority w:val="99"/>
    <w:rsid w:val="007F0B9B"/>
    <w:pPr>
      <w:widowControl w:val="0"/>
      <w:shd w:val="clear" w:color="auto" w:fill="FFFFFF"/>
      <w:spacing w:line="244" w:lineRule="exact"/>
    </w:pPr>
    <w:rPr>
      <w:b/>
      <w:bCs/>
      <w:sz w:val="22"/>
      <w:szCs w:val="22"/>
      <w:lang w:val="en-US" w:eastAsia="en-US"/>
    </w:rPr>
  </w:style>
  <w:style w:type="table" w:styleId="ad">
    <w:name w:val="Table Grid"/>
    <w:basedOn w:val="a1"/>
    <w:rsid w:val="00543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4970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2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6787568FAE9FA6A571B93DE585F360C254F930B878C55E42A2C17F82641CE5E4839D3D95806F50542AF25AB0A016C8AD7DE64FE3E80DC7ElED8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6787568FAE9FA6A571B93DE585F360C254F930B878C55E42A2C17F82641CE5E4839D3D95806F50542AF25AB0A016C8AD7DE64FE3E80DC7ElED8J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AED57-1B25-4E9F-BE87-7380E4EB4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3536</Words>
  <Characters>20160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Поспелихинский</Company>
  <LinksUpToDate>false</LinksUpToDate>
  <CharactersWithSpaces>23649</CharactersWithSpaces>
  <SharedDoc>false</SharedDoc>
  <HLinks>
    <vt:vector size="12" baseType="variant">
      <vt:variant>
        <vt:i4>7602230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consultantplus://offline/ref=A6787568FAE9FA6A571B93DE585F360C254F930B878C55E42A2C17F82641CE5E4839D3D95806F50542AF25AB0A016C8AD7DE64FE3E80DC7ElED8J</vt:lpwstr>
      </vt:variant>
      <vt:variant>
        <vt:lpwstr/>
      </vt:variant>
      <vt:variant>
        <vt:i4>7602230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consultantplus://offline/ref=A6787568FAE9FA6A571B93DE585F360C254F930B878C55E42A2C17F82641CE5E4839D3D95806F50542AF25AB0A016C8AD7DE64FE3E80DC7ElED8J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PR manager</cp:lastModifiedBy>
  <cp:revision>2</cp:revision>
  <cp:lastPrinted>2022-01-31T07:18:00Z</cp:lastPrinted>
  <dcterms:created xsi:type="dcterms:W3CDTF">2024-10-28T02:48:00Z</dcterms:created>
  <dcterms:modified xsi:type="dcterms:W3CDTF">2024-10-28T02:48:00Z</dcterms:modified>
</cp:coreProperties>
</file>