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B4F" w:rsidRPr="00AC4D36" w:rsidRDefault="00300B4F" w:rsidP="00A15F9E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АДМИНИСТРАЦИЯ ПОСПЕЛИХИНСКОГО РАЙОНА</w:t>
      </w:r>
    </w:p>
    <w:p w:rsidR="00300B4F" w:rsidRPr="00AC4D36" w:rsidRDefault="00300B4F" w:rsidP="00300B4F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АЛТАЙСКОГО КРАЯ</w:t>
      </w:r>
    </w:p>
    <w:p w:rsidR="00300B4F" w:rsidRDefault="00300B4F" w:rsidP="00300B4F">
      <w:pPr>
        <w:rPr>
          <w:sz w:val="28"/>
          <w:szCs w:val="28"/>
        </w:rPr>
      </w:pPr>
    </w:p>
    <w:p w:rsidR="00454655" w:rsidRPr="00AC4D36" w:rsidRDefault="00454655" w:rsidP="00300B4F">
      <w:pPr>
        <w:rPr>
          <w:sz w:val="28"/>
          <w:szCs w:val="28"/>
        </w:rPr>
      </w:pPr>
    </w:p>
    <w:p w:rsidR="00300B4F" w:rsidRDefault="00300B4F" w:rsidP="000872B6">
      <w:pPr>
        <w:jc w:val="center"/>
        <w:rPr>
          <w:sz w:val="28"/>
          <w:szCs w:val="28"/>
        </w:rPr>
      </w:pPr>
      <w:r w:rsidRPr="00AC4D36">
        <w:rPr>
          <w:sz w:val="28"/>
          <w:szCs w:val="28"/>
        </w:rPr>
        <w:t>ПОСТАНОВЛЕНИЕ</w:t>
      </w:r>
    </w:p>
    <w:p w:rsidR="00D016E4" w:rsidRPr="00AC4D36" w:rsidRDefault="00D016E4" w:rsidP="000872B6">
      <w:pPr>
        <w:jc w:val="center"/>
        <w:rPr>
          <w:sz w:val="28"/>
          <w:szCs w:val="28"/>
        </w:rPr>
      </w:pPr>
    </w:p>
    <w:p w:rsidR="00300B4F" w:rsidRPr="00AC4D36" w:rsidRDefault="0080602D" w:rsidP="00300B4F">
      <w:pPr>
        <w:jc w:val="both"/>
        <w:rPr>
          <w:sz w:val="28"/>
          <w:szCs w:val="28"/>
        </w:rPr>
      </w:pPr>
      <w:r>
        <w:rPr>
          <w:sz w:val="28"/>
          <w:szCs w:val="28"/>
        </w:rPr>
        <w:t>15.10.2021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 xml:space="preserve"> </w:t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 w:rsidR="00300B4F" w:rsidRPr="00AC4D36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300B4F" w:rsidRPr="00AC4D36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508</w:t>
      </w:r>
    </w:p>
    <w:p w:rsidR="00454655" w:rsidRDefault="00454655" w:rsidP="00300B4F">
      <w:pPr>
        <w:jc w:val="center"/>
        <w:rPr>
          <w:sz w:val="28"/>
          <w:szCs w:val="28"/>
        </w:rPr>
      </w:pPr>
    </w:p>
    <w:p w:rsidR="00300B4F" w:rsidRPr="00AC4D36" w:rsidRDefault="00300B4F" w:rsidP="00300B4F">
      <w:pPr>
        <w:jc w:val="center"/>
        <w:rPr>
          <w:sz w:val="28"/>
          <w:szCs w:val="28"/>
        </w:rPr>
      </w:pPr>
      <w:proofErr w:type="gramStart"/>
      <w:r w:rsidRPr="00AC4D36">
        <w:rPr>
          <w:sz w:val="28"/>
          <w:szCs w:val="28"/>
        </w:rPr>
        <w:t>с</w:t>
      </w:r>
      <w:proofErr w:type="gramEnd"/>
      <w:r w:rsidRPr="00AC4D36">
        <w:rPr>
          <w:sz w:val="28"/>
          <w:szCs w:val="28"/>
        </w:rPr>
        <w:t>. Поспелиха</w:t>
      </w:r>
    </w:p>
    <w:p w:rsidR="003D350D" w:rsidRDefault="003D350D" w:rsidP="003D350D">
      <w:pPr>
        <w:rPr>
          <w:b/>
          <w:sz w:val="28"/>
        </w:rPr>
      </w:pPr>
    </w:p>
    <w:p w:rsidR="009C1D11" w:rsidRDefault="009C1D11" w:rsidP="003D350D">
      <w:pPr>
        <w:rPr>
          <w:b/>
          <w:sz w:val="28"/>
        </w:rPr>
      </w:pPr>
    </w:p>
    <w:p w:rsidR="0095008D" w:rsidRPr="009F65B6" w:rsidRDefault="00497662" w:rsidP="00EB5840">
      <w:pPr>
        <w:pStyle w:val="MSGENFONTSTYLENAMETEMPLATEROLENUMBERMSGENFONTSTYLENAMEBYROLETEXT21"/>
        <w:shd w:val="clear" w:color="auto" w:fill="auto"/>
        <w:spacing w:after="0"/>
        <w:ind w:right="4535" w:firstLine="0"/>
        <w:jc w:val="both"/>
      </w:pPr>
      <w:r>
        <w:t>О внесении изменений в постановление Администрации района от 24.06.2021 №326</w:t>
      </w:r>
      <w:r w:rsidR="0095008D" w:rsidRPr="009F65B6">
        <w:t xml:space="preserve"> </w:t>
      </w:r>
    </w:p>
    <w:p w:rsidR="009C1D11" w:rsidRDefault="009C1D11" w:rsidP="000872B6">
      <w:pPr>
        <w:rPr>
          <w:sz w:val="28"/>
          <w:szCs w:val="28"/>
        </w:rPr>
      </w:pPr>
    </w:p>
    <w:p w:rsidR="00D016E4" w:rsidRPr="009F65B6" w:rsidRDefault="00D016E4" w:rsidP="00D016E4">
      <w:pPr>
        <w:jc w:val="center"/>
        <w:outlineLvl w:val="0"/>
        <w:rPr>
          <w:sz w:val="28"/>
          <w:szCs w:val="28"/>
        </w:rPr>
      </w:pPr>
    </w:p>
    <w:p w:rsidR="003E0A09" w:rsidRDefault="00D016E4" w:rsidP="00D016E4">
      <w:pPr>
        <w:pStyle w:val="1"/>
        <w:ind w:firstLine="851"/>
        <w:jc w:val="both"/>
        <w:rPr>
          <w:szCs w:val="28"/>
        </w:rPr>
      </w:pPr>
      <w:r w:rsidRPr="009F65B6">
        <w:rPr>
          <w:szCs w:val="28"/>
        </w:rPr>
        <w:t xml:space="preserve">В соответствии с Федеральными законами от 21.12.1994 № 68-ФЗ    «О защите населения и территорий от чрезвычайных ситуаций природного и техногенного характера», от 06.10.2003 года № 131-ФЗ «Об общих принципах организации местного самоуправления в Российской Федерации», от 31.07.1998 № 145-ФЗ «Бюджетный кодекс Российской Федерации», в целях повышения безопасности населения </w:t>
      </w:r>
      <w:r>
        <w:rPr>
          <w:szCs w:val="28"/>
        </w:rPr>
        <w:t>Поспелихинского района</w:t>
      </w:r>
      <w:r w:rsidRPr="009F65B6">
        <w:rPr>
          <w:szCs w:val="28"/>
        </w:rPr>
        <w:t xml:space="preserve"> Алтайского края, а также снижения социально-экономического ущерба от чрезвычайных ситуаций</w:t>
      </w:r>
      <w:r w:rsidR="00E63A30">
        <w:rPr>
          <w:szCs w:val="28"/>
        </w:rPr>
        <w:t>,</w:t>
      </w:r>
      <w:r w:rsidR="00E93166">
        <w:rPr>
          <w:szCs w:val="28"/>
        </w:rPr>
        <w:t xml:space="preserve"> ПОСТАНО</w:t>
      </w:r>
      <w:r w:rsidR="00617917" w:rsidRPr="00682582">
        <w:rPr>
          <w:szCs w:val="28"/>
        </w:rPr>
        <w:t>ВЛЯЮ:</w:t>
      </w:r>
    </w:p>
    <w:p w:rsidR="00497662" w:rsidRPr="0027289E" w:rsidRDefault="00497662" w:rsidP="00602DC3">
      <w:pPr>
        <w:widowControl w:val="0"/>
        <w:numPr>
          <w:ilvl w:val="0"/>
          <w:numId w:val="1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ind w:firstLine="701"/>
        <w:jc w:val="both"/>
        <w:rPr>
          <w:sz w:val="28"/>
          <w:szCs w:val="28"/>
        </w:rPr>
      </w:pPr>
      <w:r>
        <w:tab/>
      </w:r>
      <w:r w:rsidRPr="0027289E">
        <w:rPr>
          <w:sz w:val="28"/>
          <w:szCs w:val="28"/>
        </w:rPr>
        <w:t xml:space="preserve">Внести в </w:t>
      </w:r>
      <w:r w:rsidR="00CA0820">
        <w:rPr>
          <w:sz w:val="28"/>
          <w:szCs w:val="28"/>
        </w:rPr>
        <w:t xml:space="preserve">постановление Администрации района от 24.06.2021 №326 </w:t>
      </w:r>
      <w:r w:rsidR="008126BF">
        <w:rPr>
          <w:sz w:val="28"/>
          <w:szCs w:val="28"/>
        </w:rPr>
        <w:t>«О</w:t>
      </w:r>
      <w:r w:rsidR="00CA0820">
        <w:rPr>
          <w:sz w:val="28"/>
          <w:szCs w:val="28"/>
        </w:rPr>
        <w:t xml:space="preserve">б утверждении </w:t>
      </w:r>
      <w:r w:rsidR="00602DC3">
        <w:rPr>
          <w:sz w:val="28"/>
          <w:szCs w:val="28"/>
        </w:rPr>
        <w:t>муниципальной программы «</w:t>
      </w:r>
      <w:r w:rsidR="00602DC3">
        <w:rPr>
          <w:rStyle w:val="MSGENFONTSTYLENAMETEMPLATEROLENUMBERMSGENFONTSTYLENAMEBYROLETEXT2"/>
          <w:color w:val="000000"/>
        </w:rPr>
        <w:t xml:space="preserve">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Поспелихинский район Алтайского края на 2021-2024 годы» </w:t>
      </w:r>
      <w:r w:rsidRPr="0027289E">
        <w:rPr>
          <w:sz w:val="28"/>
          <w:szCs w:val="28"/>
        </w:rPr>
        <w:t>следующие изменения:</w:t>
      </w:r>
    </w:p>
    <w:p w:rsidR="00497662" w:rsidRDefault="00CA0820" w:rsidP="00CA0820">
      <w:pPr>
        <w:numPr>
          <w:ilvl w:val="1"/>
          <w:numId w:val="20"/>
        </w:numPr>
        <w:ind w:left="0" w:firstLine="70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Приложение 2 к </w:t>
      </w:r>
      <w:r w:rsidR="008126BF">
        <w:rPr>
          <w:sz w:val="28"/>
          <w:szCs w:val="28"/>
        </w:rPr>
        <w:t>муниципальной программе «</w:t>
      </w:r>
      <w:r w:rsidR="00602DC3">
        <w:rPr>
          <w:sz w:val="28"/>
          <w:szCs w:val="28"/>
        </w:rPr>
        <w:t xml:space="preserve">Перечень мероприятий муниципальной программы» </w:t>
      </w:r>
      <w:r w:rsidR="00497662" w:rsidRPr="001C6CB5">
        <w:rPr>
          <w:bCs/>
          <w:sz w:val="28"/>
          <w:szCs w:val="28"/>
        </w:rPr>
        <w:t xml:space="preserve"> изложить в </w:t>
      </w:r>
      <w:r w:rsidR="008126BF">
        <w:rPr>
          <w:bCs/>
          <w:sz w:val="28"/>
          <w:szCs w:val="28"/>
        </w:rPr>
        <w:t xml:space="preserve">новой </w:t>
      </w:r>
      <w:r w:rsidR="00497662">
        <w:rPr>
          <w:bCs/>
          <w:sz w:val="28"/>
          <w:szCs w:val="28"/>
        </w:rPr>
        <w:t>редакции</w:t>
      </w:r>
      <w:r w:rsidR="00602DC3">
        <w:rPr>
          <w:bCs/>
          <w:sz w:val="28"/>
          <w:szCs w:val="28"/>
        </w:rPr>
        <w:t xml:space="preserve"> </w:t>
      </w:r>
      <w:r w:rsidR="008126BF">
        <w:rPr>
          <w:bCs/>
          <w:sz w:val="28"/>
          <w:szCs w:val="28"/>
        </w:rPr>
        <w:t xml:space="preserve">в соответствии с </w:t>
      </w:r>
      <w:r w:rsidR="00602DC3">
        <w:rPr>
          <w:bCs/>
          <w:sz w:val="28"/>
          <w:szCs w:val="28"/>
        </w:rPr>
        <w:t>приложени</w:t>
      </w:r>
      <w:r w:rsidR="008126BF">
        <w:rPr>
          <w:bCs/>
          <w:sz w:val="28"/>
          <w:szCs w:val="28"/>
        </w:rPr>
        <w:t>ем</w:t>
      </w:r>
      <w:r w:rsidR="00602DC3">
        <w:rPr>
          <w:bCs/>
          <w:sz w:val="28"/>
          <w:szCs w:val="28"/>
        </w:rPr>
        <w:t xml:space="preserve"> к данному постановлению.</w:t>
      </w:r>
    </w:p>
    <w:p w:rsidR="003D350D" w:rsidRPr="00300B4F" w:rsidRDefault="003D350D" w:rsidP="00F771F8">
      <w:pPr>
        <w:rPr>
          <w:sz w:val="28"/>
          <w:szCs w:val="28"/>
        </w:rPr>
      </w:pPr>
    </w:p>
    <w:p w:rsidR="003D350D" w:rsidRDefault="003D350D" w:rsidP="00F771F8">
      <w:pPr>
        <w:jc w:val="both"/>
        <w:rPr>
          <w:sz w:val="28"/>
          <w:szCs w:val="28"/>
        </w:rPr>
      </w:pPr>
    </w:p>
    <w:p w:rsidR="00546125" w:rsidRDefault="00375205" w:rsidP="006664EF">
      <w:pPr>
        <w:pStyle w:val="1"/>
      </w:pPr>
      <w:r>
        <w:t xml:space="preserve"> Глава </w:t>
      </w:r>
      <w:r w:rsidR="00890CBC" w:rsidRPr="00300B4F">
        <w:t xml:space="preserve">района                               </w:t>
      </w:r>
      <w:r w:rsidR="00A15F9E">
        <w:t xml:space="preserve">   </w:t>
      </w:r>
      <w:r>
        <w:t xml:space="preserve">                      </w:t>
      </w:r>
      <w:r w:rsidR="00EB5840">
        <w:t xml:space="preserve">                     </w:t>
      </w:r>
      <w:r w:rsidR="006F33C1">
        <w:t>И.</w:t>
      </w:r>
      <w:r w:rsidR="00890CBC">
        <w:t>А. Башмаков</w:t>
      </w:r>
    </w:p>
    <w:p w:rsidR="00546125" w:rsidRDefault="00546125" w:rsidP="00546125"/>
    <w:p w:rsidR="00166B69" w:rsidRDefault="00166B69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8126BF" w:rsidRDefault="008126BF" w:rsidP="009C1D11">
      <w:pPr>
        <w:jc w:val="both"/>
        <w:rPr>
          <w:sz w:val="28"/>
        </w:rPr>
      </w:pPr>
    </w:p>
    <w:p w:rsidR="00AD1190" w:rsidRDefault="00AD1190" w:rsidP="009C1D11">
      <w:pPr>
        <w:ind w:left="1134" w:hanging="1134"/>
        <w:jc w:val="both"/>
        <w:rPr>
          <w:sz w:val="28"/>
          <w:szCs w:val="28"/>
        </w:rPr>
      </w:pPr>
      <w:bookmarkStart w:id="0" w:name="_GoBack"/>
      <w:bookmarkEnd w:id="0"/>
    </w:p>
    <w:p w:rsidR="00EB5840" w:rsidRDefault="00EB5840" w:rsidP="00EB5840">
      <w:pPr>
        <w:tabs>
          <w:tab w:val="left" w:pos="540"/>
        </w:tabs>
        <w:ind w:left="5670"/>
        <w:rPr>
          <w:sz w:val="28"/>
          <w:szCs w:val="28"/>
        </w:rPr>
        <w:sectPr w:rsidR="00EB5840" w:rsidSect="000E2476">
          <w:pgSz w:w="11906" w:h="16838"/>
          <w:pgMar w:top="567" w:right="1134" w:bottom="28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B5840" w:rsidRPr="00F313D9" w:rsidRDefault="00EB5840" w:rsidP="00EB5840">
      <w:pPr>
        <w:tabs>
          <w:tab w:val="left" w:pos="540"/>
        </w:tabs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  <w:r w:rsidR="00E93166">
        <w:rPr>
          <w:sz w:val="28"/>
          <w:szCs w:val="28"/>
        </w:rPr>
        <w:t xml:space="preserve"> </w:t>
      </w:r>
    </w:p>
    <w:p w:rsidR="00EB5840" w:rsidRDefault="00EB5840" w:rsidP="00EB5840">
      <w:pPr>
        <w:ind w:left="10635"/>
        <w:rPr>
          <w:sz w:val="28"/>
          <w:szCs w:val="28"/>
        </w:rPr>
      </w:pPr>
      <w:r w:rsidRPr="00F313D9">
        <w:rPr>
          <w:sz w:val="28"/>
          <w:szCs w:val="28"/>
        </w:rPr>
        <w:t xml:space="preserve">к постановлению </w:t>
      </w:r>
    </w:p>
    <w:p w:rsidR="00EB5840" w:rsidRPr="00F313D9" w:rsidRDefault="00EB5840" w:rsidP="00EB5840">
      <w:pPr>
        <w:ind w:left="9926" w:firstLine="709"/>
        <w:rPr>
          <w:sz w:val="28"/>
          <w:szCs w:val="28"/>
        </w:rPr>
      </w:pPr>
      <w:r w:rsidRPr="00F313D9">
        <w:rPr>
          <w:sz w:val="28"/>
          <w:szCs w:val="28"/>
        </w:rPr>
        <w:t xml:space="preserve">Администрации района </w:t>
      </w:r>
    </w:p>
    <w:p w:rsidR="00EB5840" w:rsidRPr="00F313D9" w:rsidRDefault="00EB5840" w:rsidP="00EB5840">
      <w:pPr>
        <w:ind w:left="9926" w:firstLine="709"/>
        <w:rPr>
          <w:sz w:val="28"/>
          <w:szCs w:val="28"/>
        </w:rPr>
      </w:pPr>
      <w:r w:rsidRPr="008F67A4">
        <w:rPr>
          <w:sz w:val="28"/>
          <w:szCs w:val="28"/>
        </w:rPr>
        <w:t xml:space="preserve">от </w:t>
      </w:r>
      <w:r w:rsidR="00CE6689">
        <w:rPr>
          <w:sz w:val="28"/>
          <w:szCs w:val="28"/>
        </w:rPr>
        <w:t>15.10.</w:t>
      </w:r>
      <w:r>
        <w:rPr>
          <w:sz w:val="28"/>
          <w:szCs w:val="28"/>
        </w:rPr>
        <w:t>2021</w:t>
      </w:r>
      <w:r w:rsidRPr="00440A25">
        <w:rPr>
          <w:sz w:val="28"/>
          <w:szCs w:val="28"/>
        </w:rPr>
        <w:t>г. №</w:t>
      </w:r>
      <w:r w:rsidR="00CE6689">
        <w:rPr>
          <w:sz w:val="28"/>
          <w:szCs w:val="28"/>
        </w:rPr>
        <w:t xml:space="preserve"> 508</w:t>
      </w:r>
    </w:p>
    <w:p w:rsidR="00543C03" w:rsidRDefault="00543C03" w:rsidP="00543C03">
      <w:pPr>
        <w:pStyle w:val="MSGENFONTSTYLENAMETEMPLATEROLENUMBERMSGENFONTSTYLENAMEBYROLETEXT50"/>
        <w:shd w:val="clear" w:color="auto" w:fill="auto"/>
        <w:ind w:right="420"/>
        <w:jc w:val="left"/>
      </w:pPr>
    </w:p>
    <w:p w:rsidR="00EB5840" w:rsidRDefault="00EB5840" w:rsidP="00543C03">
      <w:pPr>
        <w:pStyle w:val="MSGENFONTSTYLENAMETEMPLATEROLENUMBERMSGENFONTSTYLENAMEBYROLETEXT50"/>
        <w:shd w:val="clear" w:color="auto" w:fill="auto"/>
        <w:ind w:right="420"/>
        <w:jc w:val="left"/>
      </w:pPr>
    </w:p>
    <w:p w:rsidR="00FC7C41" w:rsidRPr="009F65B6" w:rsidRDefault="00FC7C41" w:rsidP="00FC7C4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9F65B6">
        <w:rPr>
          <w:sz w:val="28"/>
          <w:szCs w:val="28"/>
        </w:rPr>
        <w:t xml:space="preserve"> Перечень мероприятий муниципальной программы </w:t>
      </w:r>
    </w:p>
    <w:p w:rsidR="00543C03" w:rsidRDefault="00543C03" w:rsidP="00543C03">
      <w:pPr>
        <w:pStyle w:val="MSGENFONTSTYLENAMETEMPLATEROLENUMBERMSGENFONTSTYLENAMEBYROLETEXT50"/>
        <w:shd w:val="clear" w:color="auto" w:fill="auto"/>
        <w:ind w:right="420"/>
        <w:jc w:val="center"/>
      </w:pPr>
    </w:p>
    <w:tbl>
      <w:tblPr>
        <w:tblW w:w="15213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4189"/>
        <w:gridCol w:w="2295"/>
        <w:gridCol w:w="1692"/>
        <w:gridCol w:w="982"/>
        <w:gridCol w:w="984"/>
        <w:gridCol w:w="1244"/>
        <w:gridCol w:w="985"/>
        <w:gridCol w:w="1897"/>
      </w:tblGrid>
      <w:tr w:rsidR="00CB5B05" w:rsidRPr="00786E3A" w:rsidTr="00EB5840">
        <w:trPr>
          <w:trHeight w:val="885"/>
        </w:trPr>
        <w:tc>
          <w:tcPr>
            <w:tcW w:w="945" w:type="dxa"/>
            <w:vMerge w:val="restart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№</w:t>
            </w:r>
          </w:p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proofErr w:type="gramStart"/>
            <w:r w:rsidRPr="00786E3A">
              <w:rPr>
                <w:sz w:val="22"/>
                <w:szCs w:val="24"/>
              </w:rPr>
              <w:t>п</w:t>
            </w:r>
            <w:proofErr w:type="gramEnd"/>
            <w:r w:rsidRPr="00786E3A">
              <w:rPr>
                <w:sz w:val="22"/>
                <w:szCs w:val="24"/>
              </w:rPr>
              <w:t>/п</w:t>
            </w:r>
          </w:p>
        </w:tc>
        <w:tc>
          <w:tcPr>
            <w:tcW w:w="4189" w:type="dxa"/>
            <w:vMerge w:val="restart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 xml:space="preserve">Наименование </w:t>
            </w:r>
          </w:p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ind w:firstLine="38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мероприятий</w:t>
            </w:r>
          </w:p>
        </w:tc>
        <w:tc>
          <w:tcPr>
            <w:tcW w:w="2295" w:type="dxa"/>
            <w:vMerge w:val="restart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Участники</w:t>
            </w:r>
          </w:p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программы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Сроки</w:t>
            </w:r>
          </w:p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реализации</w:t>
            </w:r>
          </w:p>
        </w:tc>
        <w:tc>
          <w:tcPr>
            <w:tcW w:w="4195" w:type="dxa"/>
            <w:gridSpan w:val="4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Расходы на реализацию программы, тыс. руб.</w:t>
            </w:r>
          </w:p>
        </w:tc>
        <w:tc>
          <w:tcPr>
            <w:tcW w:w="1897" w:type="dxa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Источники финансирования</w:t>
            </w:r>
          </w:p>
        </w:tc>
      </w:tr>
      <w:tr w:rsidR="00CB5B05" w:rsidRPr="00786E3A" w:rsidTr="00EB5840">
        <w:trPr>
          <w:trHeight w:val="170"/>
        </w:trPr>
        <w:tc>
          <w:tcPr>
            <w:tcW w:w="945" w:type="dxa"/>
            <w:vMerge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vMerge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2295" w:type="dxa"/>
            <w:vMerge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 г</w:t>
            </w:r>
          </w:p>
        </w:tc>
        <w:tc>
          <w:tcPr>
            <w:tcW w:w="984" w:type="dxa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2022 г</w:t>
            </w:r>
          </w:p>
        </w:tc>
        <w:tc>
          <w:tcPr>
            <w:tcW w:w="1244" w:type="dxa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2023 г</w:t>
            </w:r>
          </w:p>
        </w:tc>
        <w:tc>
          <w:tcPr>
            <w:tcW w:w="985" w:type="dxa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2024 г</w:t>
            </w:r>
          </w:p>
        </w:tc>
        <w:tc>
          <w:tcPr>
            <w:tcW w:w="1897" w:type="dxa"/>
            <w:shd w:val="clear" w:color="auto" w:fill="auto"/>
          </w:tcPr>
          <w:p w:rsidR="00CB5B05" w:rsidRPr="00786E3A" w:rsidRDefault="00CB5B05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</w:tr>
      <w:tr w:rsidR="002001D9" w:rsidRPr="00786E3A" w:rsidTr="002001D9">
        <w:trPr>
          <w:trHeight w:val="170"/>
        </w:trPr>
        <w:tc>
          <w:tcPr>
            <w:tcW w:w="945" w:type="dxa"/>
            <w:shd w:val="clear" w:color="auto" w:fill="auto"/>
          </w:tcPr>
          <w:p w:rsidR="002001D9" w:rsidRPr="00786E3A" w:rsidRDefault="00455F7F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</w:t>
            </w:r>
          </w:p>
        </w:tc>
        <w:tc>
          <w:tcPr>
            <w:tcW w:w="4189" w:type="dxa"/>
            <w:shd w:val="clear" w:color="auto" w:fill="auto"/>
          </w:tcPr>
          <w:p w:rsidR="002001D9" w:rsidRPr="002001D9" w:rsidRDefault="002001D9" w:rsidP="002001D9">
            <w:pPr>
              <w:pStyle w:val="MSGENFONTSTYLENAMETEMPLATEROLENUMBERMSGENFONTSTYLENAMEBYROLETEXT21"/>
              <w:shd w:val="clear" w:color="auto" w:fill="auto"/>
              <w:tabs>
                <w:tab w:val="left" w:pos="0"/>
                <w:tab w:val="left" w:pos="3826"/>
                <w:tab w:val="left" w:pos="5558"/>
              </w:tabs>
              <w:spacing w:after="0" w:line="240" w:lineRule="auto"/>
              <w:ind w:firstLine="340"/>
              <w:jc w:val="both"/>
              <w:rPr>
                <w:sz w:val="22"/>
              </w:rPr>
            </w:pPr>
            <w:r w:rsidRPr="002001D9">
              <w:rPr>
                <w:sz w:val="22"/>
                <w:szCs w:val="24"/>
              </w:rPr>
              <w:t xml:space="preserve">Цель.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Предотвращение и снижение риска возникн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овения чрезвычайных ситуаций, а также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минимизация</w:t>
            </w:r>
            <w:r>
              <w:rPr>
                <w:rStyle w:val="MSGENFONTSTYLENAMETEMPLATEROLENUMBERMSGENFONTSTYLENAMEBYROLETEXT20"/>
                <w:color w:val="000000"/>
                <w:sz w:val="22"/>
              </w:rPr>
              <w:t xml:space="preserve">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социального, экономического и экологического ущерба, наносимого населению, экономике и природной среде, от чрезвычайных ситуаций природного и техногенного характера, пожаров и происшествий на водных объектах муниципального образования Поспелихинский район Алтайского края.</w:t>
            </w:r>
          </w:p>
        </w:tc>
        <w:tc>
          <w:tcPr>
            <w:tcW w:w="2295" w:type="dxa"/>
            <w:shd w:val="clear" w:color="auto" w:fill="auto"/>
          </w:tcPr>
          <w:p w:rsidR="002001D9" w:rsidRPr="00CB5B05" w:rsidRDefault="002001D9" w:rsidP="002001D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CB5B05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по делам ГО</w:t>
            </w:r>
            <w:r w:rsidRPr="00CB5B05">
              <w:rPr>
                <w:sz w:val="22"/>
                <w:szCs w:val="22"/>
              </w:rPr>
              <w:t>ЧС и МР</w:t>
            </w:r>
          </w:p>
          <w:p w:rsidR="002001D9" w:rsidRPr="00786E3A" w:rsidRDefault="002001D9" w:rsidP="002001D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88 ПСЧ 4 ГПО ФПС ГПС ГУ МЧС России по Алтайскому краю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к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образованию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2001D9" w:rsidRPr="00786E3A" w:rsidRDefault="002001D9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2001D9" w:rsidRPr="00786E3A" w:rsidRDefault="002001D9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2001D9" w:rsidRPr="00786E3A" w:rsidRDefault="002001D9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2001D9" w:rsidRPr="00786E3A" w:rsidRDefault="002001D9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2001D9" w:rsidRPr="00786E3A" w:rsidRDefault="002001D9" w:rsidP="00FB46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  <w:r w:rsidR="00FB46C4">
              <w:rPr>
                <w:sz w:val="22"/>
                <w:szCs w:val="24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2001D9" w:rsidRPr="00786E3A" w:rsidRDefault="002001D9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FB46C4" w:rsidRPr="00786E3A" w:rsidTr="00455F7F">
        <w:trPr>
          <w:trHeight w:val="170"/>
        </w:trPr>
        <w:tc>
          <w:tcPr>
            <w:tcW w:w="945" w:type="dxa"/>
            <w:shd w:val="clear" w:color="auto" w:fill="auto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</w:t>
            </w:r>
          </w:p>
        </w:tc>
        <w:tc>
          <w:tcPr>
            <w:tcW w:w="4189" w:type="dxa"/>
            <w:shd w:val="clear" w:color="auto" w:fill="auto"/>
          </w:tcPr>
          <w:p w:rsidR="00FB46C4" w:rsidRPr="002001D9" w:rsidRDefault="00FB46C4" w:rsidP="002001D9">
            <w:pPr>
              <w:pStyle w:val="MSGENFONTSTYLENAMETEMPLATEROLENUMBERMSGENFONTSTYLENAMEBYROLETEXT21"/>
              <w:shd w:val="clear" w:color="auto" w:fill="auto"/>
              <w:tabs>
                <w:tab w:val="left" w:pos="581"/>
              </w:tabs>
              <w:spacing w:after="0" w:line="240" w:lineRule="auto"/>
              <w:ind w:firstLine="0"/>
              <w:jc w:val="both"/>
              <w:rPr>
                <w:sz w:val="22"/>
              </w:rPr>
            </w:pPr>
            <w:r w:rsidRPr="002001D9">
              <w:rPr>
                <w:sz w:val="22"/>
                <w:szCs w:val="24"/>
              </w:rPr>
              <w:t xml:space="preserve">Задача 1. </w:t>
            </w:r>
            <w:r w:rsidRPr="002001D9">
              <w:rPr>
                <w:rStyle w:val="MSGENFONTSTYLENAMETEMPLATEROLENUMBERMSGENFONTSTYLENAMEBYROLETEXT20"/>
                <w:color w:val="000000"/>
                <w:sz w:val="22"/>
              </w:rPr>
              <w:t>Защита населения и территории Поспелихинского района от ЧС.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B46C4" w:rsidRPr="00CB5B05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FB46C4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B46C4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B46C4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B46C4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B46C4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Всего </w:t>
            </w:r>
          </w:p>
        </w:tc>
      </w:tr>
      <w:tr w:rsidR="00FB46C4" w:rsidRPr="00786E3A" w:rsidTr="00FB46C4">
        <w:trPr>
          <w:trHeight w:val="885"/>
        </w:trPr>
        <w:tc>
          <w:tcPr>
            <w:tcW w:w="945" w:type="dxa"/>
            <w:shd w:val="clear" w:color="auto" w:fill="auto"/>
          </w:tcPr>
          <w:p w:rsidR="00FB46C4" w:rsidRPr="00786E3A" w:rsidRDefault="00FB46C4" w:rsidP="00455F7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</w:t>
            </w:r>
          </w:p>
        </w:tc>
        <w:tc>
          <w:tcPr>
            <w:tcW w:w="4189" w:type="dxa"/>
            <w:shd w:val="clear" w:color="auto" w:fill="auto"/>
          </w:tcPr>
          <w:p w:rsidR="00FB46C4" w:rsidRPr="00786E3A" w:rsidRDefault="00FB46C4" w:rsidP="002001D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1.1. </w:t>
            </w:r>
            <w:r w:rsidRPr="00786E3A">
              <w:rPr>
                <w:sz w:val="22"/>
                <w:szCs w:val="24"/>
              </w:rPr>
              <w:t>Развитие ЕДДС муниципального образования</w:t>
            </w:r>
            <w:r>
              <w:rPr>
                <w:sz w:val="22"/>
                <w:szCs w:val="24"/>
              </w:rPr>
              <w:t>, оборудование оперативного зала ЕДДС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:rsidR="00FB46C4" w:rsidRDefault="00FB46C4" w:rsidP="00FB46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 xml:space="preserve">Отдел </w:t>
            </w:r>
            <w:r>
              <w:rPr>
                <w:sz w:val="22"/>
                <w:szCs w:val="24"/>
              </w:rPr>
              <w:t xml:space="preserve">по делам </w:t>
            </w:r>
          </w:p>
          <w:p w:rsidR="00FB46C4" w:rsidRPr="00786E3A" w:rsidRDefault="00FB46C4" w:rsidP="00FB46C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ГО</w:t>
            </w:r>
            <w:r w:rsidRPr="00786E3A">
              <w:rPr>
                <w:sz w:val="22"/>
                <w:szCs w:val="24"/>
              </w:rPr>
              <w:t>ЧС и МР</w:t>
            </w:r>
          </w:p>
        </w:tc>
        <w:tc>
          <w:tcPr>
            <w:tcW w:w="1692" w:type="dxa"/>
            <w:vMerge w:val="restart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FB46C4" w:rsidRPr="00786E3A" w:rsidTr="002001D9">
        <w:trPr>
          <w:trHeight w:val="885"/>
        </w:trPr>
        <w:tc>
          <w:tcPr>
            <w:tcW w:w="945" w:type="dxa"/>
            <w:shd w:val="clear" w:color="auto" w:fill="auto"/>
          </w:tcPr>
          <w:p w:rsidR="00FB46C4" w:rsidRPr="00786E3A" w:rsidRDefault="00FB46C4" w:rsidP="00455F7F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B46C4" w:rsidRDefault="00FB46C4" w:rsidP="002001D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Мероприятие 1.2. Модернизация оборудования системы оповещения населения Поспелихинского района</w:t>
            </w:r>
          </w:p>
        </w:tc>
        <w:tc>
          <w:tcPr>
            <w:tcW w:w="2295" w:type="dxa"/>
            <w:vMerge/>
            <w:shd w:val="clear" w:color="auto" w:fill="auto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vMerge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B46C4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Бюджет района</w:t>
            </w:r>
          </w:p>
        </w:tc>
      </w:tr>
      <w:tr w:rsidR="00455F7F" w:rsidRPr="00786E3A" w:rsidTr="00455F7F">
        <w:trPr>
          <w:trHeight w:val="885"/>
        </w:trPr>
        <w:tc>
          <w:tcPr>
            <w:tcW w:w="945" w:type="dxa"/>
            <w:shd w:val="clear" w:color="auto" w:fill="auto"/>
          </w:tcPr>
          <w:p w:rsidR="00455F7F" w:rsidRPr="00786E3A" w:rsidRDefault="00455F7F" w:rsidP="00CB5B05">
            <w:pPr>
              <w:widowControl w:val="0"/>
              <w:numPr>
                <w:ilvl w:val="0"/>
                <w:numId w:val="10"/>
              </w:numPr>
              <w:tabs>
                <w:tab w:val="left" w:pos="142"/>
              </w:tabs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55F7F" w:rsidRPr="00455F7F" w:rsidRDefault="00455F7F" w:rsidP="00455F7F">
            <w:pPr>
              <w:pStyle w:val="MSGENFONTSTYLENAMETEMPLATEROLENUMBERMSGENFONTSTYLENAMEBYROLETEXT21"/>
              <w:shd w:val="clear" w:color="auto" w:fill="auto"/>
              <w:tabs>
                <w:tab w:val="left" w:pos="624"/>
              </w:tabs>
              <w:spacing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455F7F">
              <w:rPr>
                <w:sz w:val="22"/>
                <w:szCs w:val="22"/>
              </w:rPr>
              <w:t>Задача 2</w:t>
            </w:r>
            <w:r>
              <w:rPr>
                <w:sz w:val="22"/>
                <w:szCs w:val="22"/>
              </w:rPr>
              <w:t>.</w:t>
            </w:r>
            <w:r w:rsidRPr="00455F7F">
              <w:rPr>
                <w:sz w:val="22"/>
                <w:szCs w:val="22"/>
              </w:rPr>
              <w:t xml:space="preserve"> 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Обеспечение пожарной безопасности на территории Поспелихинского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B46C4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FB46C4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FB46C4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</w:p>
          <w:p w:rsidR="00455F7F" w:rsidRPr="00786E3A" w:rsidRDefault="00455F7F" w:rsidP="00CB5B0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455F7F" w:rsidRPr="00786E3A" w:rsidRDefault="00455F7F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455F7F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55F7F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55F7F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455F7F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455F7F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Всего</w:t>
            </w:r>
          </w:p>
        </w:tc>
      </w:tr>
      <w:tr w:rsidR="00455F7F" w:rsidRPr="00786E3A" w:rsidTr="00FB46C4">
        <w:trPr>
          <w:trHeight w:val="1526"/>
        </w:trPr>
        <w:tc>
          <w:tcPr>
            <w:tcW w:w="945" w:type="dxa"/>
            <w:shd w:val="clear" w:color="auto" w:fill="auto"/>
          </w:tcPr>
          <w:p w:rsidR="00455F7F" w:rsidRPr="00786E3A" w:rsidRDefault="00455F7F" w:rsidP="00CB5B0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55F7F" w:rsidRPr="00CB5B05" w:rsidRDefault="00455F7F" w:rsidP="00E07001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2.1. </w:t>
            </w:r>
            <w:r w:rsidRPr="00CB5B05">
              <w:rPr>
                <w:sz w:val="22"/>
                <w:szCs w:val="24"/>
              </w:rPr>
              <w:t>Пропаганда и агитация противопожарных мероприятий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FB46C4" w:rsidRPr="00CB5B05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CB5B05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по делам ГО</w:t>
            </w:r>
            <w:r w:rsidRPr="00CB5B05">
              <w:rPr>
                <w:sz w:val="22"/>
                <w:szCs w:val="22"/>
              </w:rPr>
              <w:t>ЧС и МР</w:t>
            </w:r>
          </w:p>
          <w:p w:rsidR="00455F7F" w:rsidRPr="00CB5B05" w:rsidRDefault="00FB46C4" w:rsidP="00CB5B0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FF0000"/>
                <w:sz w:val="22"/>
                <w:szCs w:val="22"/>
              </w:rPr>
            </w:pP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88 ПСЧ 4 ГПО ФПС ГПС Г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У МЧС России по Алтайскому краю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455F7F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455F7F" w:rsidRPr="00786E3A" w:rsidRDefault="00455F7F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55F7F" w:rsidRPr="00786E3A" w:rsidRDefault="00455F7F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55F7F" w:rsidRPr="00786E3A" w:rsidRDefault="00455F7F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455F7F" w:rsidRPr="00786E3A" w:rsidRDefault="00455F7F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455F7F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  <w:tr w:rsidR="00455F7F" w:rsidRPr="00786E3A" w:rsidTr="00455F7F">
        <w:trPr>
          <w:trHeight w:val="885"/>
        </w:trPr>
        <w:tc>
          <w:tcPr>
            <w:tcW w:w="945" w:type="dxa"/>
            <w:shd w:val="clear" w:color="auto" w:fill="auto"/>
          </w:tcPr>
          <w:p w:rsidR="00455F7F" w:rsidRPr="00786E3A" w:rsidRDefault="00455F7F" w:rsidP="00CB5B0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455F7F" w:rsidRPr="00455F7F" w:rsidRDefault="00455F7F" w:rsidP="00455F7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455F7F">
              <w:rPr>
                <w:sz w:val="22"/>
                <w:szCs w:val="22"/>
              </w:rPr>
              <w:t xml:space="preserve">Задача 3. </w:t>
            </w:r>
            <w:r w:rsidRPr="00455F7F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Обеспечение безопасности людей на водных объектах Поспелихинского района.</w:t>
            </w:r>
          </w:p>
        </w:tc>
        <w:tc>
          <w:tcPr>
            <w:tcW w:w="2295" w:type="dxa"/>
            <w:shd w:val="clear" w:color="auto" w:fill="auto"/>
            <w:vAlign w:val="center"/>
          </w:tcPr>
          <w:p w:rsidR="00455F7F" w:rsidRPr="00786E3A" w:rsidRDefault="00455F7F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1692" w:type="dxa"/>
            <w:shd w:val="clear" w:color="auto" w:fill="auto"/>
            <w:vAlign w:val="center"/>
          </w:tcPr>
          <w:p w:rsidR="00455F7F" w:rsidRPr="00786E3A" w:rsidRDefault="00455F7F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</w:p>
        </w:tc>
        <w:tc>
          <w:tcPr>
            <w:tcW w:w="982" w:type="dxa"/>
            <w:shd w:val="clear" w:color="auto" w:fill="auto"/>
            <w:vAlign w:val="center"/>
          </w:tcPr>
          <w:p w:rsidR="00455F7F" w:rsidRPr="00786E3A" w:rsidRDefault="00455F7F" w:rsidP="00E54B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55F7F" w:rsidRPr="00786E3A" w:rsidRDefault="00455F7F" w:rsidP="00E54B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455F7F" w:rsidRPr="00786E3A" w:rsidRDefault="00455F7F" w:rsidP="00E54B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455F7F" w:rsidRPr="00786E3A" w:rsidRDefault="00FB46C4" w:rsidP="00E54B1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455F7F" w:rsidRPr="00786E3A" w:rsidRDefault="00FB46C4" w:rsidP="00E07001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Всего</w:t>
            </w:r>
          </w:p>
        </w:tc>
      </w:tr>
      <w:tr w:rsidR="00FB46C4" w:rsidRPr="00786E3A" w:rsidTr="00333E85">
        <w:trPr>
          <w:trHeight w:val="1801"/>
        </w:trPr>
        <w:tc>
          <w:tcPr>
            <w:tcW w:w="945" w:type="dxa"/>
            <w:shd w:val="clear" w:color="auto" w:fill="auto"/>
          </w:tcPr>
          <w:p w:rsidR="00FB46C4" w:rsidRPr="00786E3A" w:rsidRDefault="00FB46C4" w:rsidP="00CB5B05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outlineLvl w:val="1"/>
              <w:rPr>
                <w:sz w:val="22"/>
                <w:szCs w:val="24"/>
              </w:rPr>
            </w:pPr>
          </w:p>
        </w:tc>
        <w:tc>
          <w:tcPr>
            <w:tcW w:w="4189" w:type="dxa"/>
            <w:shd w:val="clear" w:color="auto" w:fill="auto"/>
          </w:tcPr>
          <w:p w:rsidR="00FB46C4" w:rsidRPr="00CB5B05" w:rsidRDefault="00FB46C4" w:rsidP="00455F7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Мероприятие 3.1. </w:t>
            </w:r>
            <w:r w:rsidRPr="00CB5B05">
              <w:rPr>
                <w:sz w:val="22"/>
                <w:szCs w:val="24"/>
              </w:rPr>
              <w:t xml:space="preserve">Изготовление и установка запрещающих табличек в местах опасных для купания. Распространение среди населения памяток и листовок о мерах поведения на водных объектах. </w:t>
            </w:r>
            <w:proofErr w:type="gramStart"/>
            <w:r>
              <w:rPr>
                <w:sz w:val="22"/>
                <w:szCs w:val="24"/>
              </w:rPr>
              <w:t>Проведение бесед в образовательных учреждения, о правилах поведения в экстремальных ситуациях.</w:t>
            </w:r>
            <w:proofErr w:type="gramEnd"/>
          </w:p>
        </w:tc>
        <w:tc>
          <w:tcPr>
            <w:tcW w:w="2295" w:type="dxa"/>
            <w:shd w:val="clear" w:color="auto" w:fill="auto"/>
            <w:vAlign w:val="center"/>
          </w:tcPr>
          <w:p w:rsidR="00FB46C4" w:rsidRPr="00786E3A" w:rsidRDefault="00FB46C4" w:rsidP="00333E8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Отдел ГО ЧС и МР</w:t>
            </w:r>
            <w:r>
              <w:rPr>
                <w:sz w:val="22"/>
                <w:szCs w:val="24"/>
              </w:rPr>
              <w:t>,</w:t>
            </w:r>
          </w:p>
          <w:p w:rsidR="00FB46C4" w:rsidRPr="00786E3A" w:rsidRDefault="00FB46C4" w:rsidP="00333E8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К</w:t>
            </w:r>
            <w:r w:rsidRPr="00CB5B05"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омитет по образованию</w:t>
            </w:r>
            <w:r>
              <w:rPr>
                <w:rStyle w:val="MSGENFONTSTYLENAMETEMPLATEROLENUMBERMSGENFONTSTYLENAMEBYROLETEXT20"/>
                <w:color w:val="000000"/>
                <w:sz w:val="22"/>
                <w:szCs w:val="22"/>
              </w:rPr>
              <w:t>, сельсоветы.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FB46C4" w:rsidRPr="00786E3A" w:rsidRDefault="00FB46C4" w:rsidP="00333E8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2021-2024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0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FB46C4" w:rsidRPr="00786E3A" w:rsidRDefault="00FB46C4" w:rsidP="00E0700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4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B46C4" w:rsidRPr="00786E3A" w:rsidRDefault="00FB46C4" w:rsidP="00E07001">
            <w:pPr>
              <w:jc w:val="center"/>
              <w:rPr>
                <w:sz w:val="22"/>
                <w:szCs w:val="24"/>
              </w:rPr>
            </w:pPr>
            <w:r w:rsidRPr="00786E3A">
              <w:rPr>
                <w:sz w:val="22"/>
                <w:szCs w:val="24"/>
              </w:rPr>
              <w:t>Бюджет района</w:t>
            </w:r>
          </w:p>
        </w:tc>
      </w:tr>
    </w:tbl>
    <w:p w:rsidR="00EB5840" w:rsidRDefault="00EB5840" w:rsidP="00EB5840">
      <w:pPr>
        <w:pStyle w:val="MSGENFONTSTYLENAMETEMPLATEROLENUMBERMSGENFONTSTYLENAMEBYROLETEXT50"/>
        <w:shd w:val="clear" w:color="auto" w:fill="auto"/>
        <w:ind w:right="420"/>
        <w:sectPr w:rsidR="00EB5840" w:rsidSect="00EB5840">
          <w:pgSz w:w="16838" w:h="11906" w:orient="landscape"/>
          <w:pgMar w:top="1701" w:right="567" w:bottom="1134" w:left="284" w:header="709" w:footer="709" w:gutter="0"/>
          <w:cols w:space="708"/>
          <w:docGrid w:linePitch="360"/>
        </w:sectPr>
      </w:pPr>
    </w:p>
    <w:p w:rsidR="007F0B9B" w:rsidRDefault="007F0B9B" w:rsidP="00EB5840">
      <w:pPr>
        <w:pStyle w:val="MSGENFONTSTYLENAMETEMPLATEROLENUMBERMSGENFONTSTYLENAMEBYROLETEXT50"/>
        <w:shd w:val="clear" w:color="auto" w:fill="auto"/>
        <w:ind w:right="420"/>
      </w:pPr>
    </w:p>
    <w:p w:rsidR="007F0B9B" w:rsidRDefault="007F0B9B" w:rsidP="007F0B9B">
      <w:pPr>
        <w:framePr w:w="15936" w:wrap="notBeside" w:vAnchor="text" w:hAnchor="text" w:xAlign="center" w:y="1"/>
        <w:rPr>
          <w:sz w:val="2"/>
          <w:szCs w:val="2"/>
        </w:rPr>
      </w:pPr>
    </w:p>
    <w:p w:rsidR="00EC24E7" w:rsidRPr="000364BD" w:rsidRDefault="00EC24E7" w:rsidP="00EB5840">
      <w:pPr>
        <w:rPr>
          <w:szCs w:val="24"/>
        </w:rPr>
      </w:pPr>
    </w:p>
    <w:sectPr w:rsidR="00EC24E7" w:rsidRPr="000364BD" w:rsidSect="000E2476">
      <w:pgSz w:w="11906" w:h="16838"/>
      <w:pgMar w:top="567" w:right="1134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7E2" w:rsidRDefault="00E967E2" w:rsidP="00144B77">
      <w:r>
        <w:separator/>
      </w:r>
    </w:p>
  </w:endnote>
  <w:endnote w:type="continuationSeparator" w:id="0">
    <w:p w:rsidR="00E967E2" w:rsidRDefault="00E967E2" w:rsidP="0014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7E2" w:rsidRDefault="00E967E2" w:rsidP="00144B77">
      <w:r>
        <w:separator/>
      </w:r>
    </w:p>
  </w:footnote>
  <w:footnote w:type="continuationSeparator" w:id="0">
    <w:p w:rsidR="00E967E2" w:rsidRDefault="00E967E2" w:rsidP="00144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50C5BA5"/>
    <w:multiLevelType w:val="multilevel"/>
    <w:tmpl w:val="B9C672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  <w:color w:val="auto"/>
      </w:rPr>
    </w:lvl>
  </w:abstractNum>
  <w:abstractNum w:abstractNumId="7">
    <w:nsid w:val="130A0A94"/>
    <w:multiLevelType w:val="hybridMultilevel"/>
    <w:tmpl w:val="6BF03CF6"/>
    <w:lvl w:ilvl="0" w:tplc="DBBEAE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8435A09"/>
    <w:multiLevelType w:val="multilevel"/>
    <w:tmpl w:val="FD147B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8" w:hanging="2160"/>
      </w:pPr>
      <w:rPr>
        <w:rFonts w:hint="default"/>
      </w:rPr>
    </w:lvl>
  </w:abstractNum>
  <w:abstractNum w:abstractNumId="9">
    <w:nsid w:val="2AB92CAF"/>
    <w:multiLevelType w:val="hybridMultilevel"/>
    <w:tmpl w:val="F5DC815C"/>
    <w:lvl w:ilvl="0" w:tplc="4EDA599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2CF5D7C"/>
    <w:multiLevelType w:val="hybridMultilevel"/>
    <w:tmpl w:val="3C2CF2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7491B64"/>
    <w:multiLevelType w:val="hybridMultilevel"/>
    <w:tmpl w:val="F3F838BC"/>
    <w:lvl w:ilvl="0" w:tplc="05F00F4E">
      <w:start w:val="1"/>
      <w:numFmt w:val="decimal"/>
      <w:lvlText w:val="%1."/>
      <w:lvlJc w:val="left"/>
      <w:pPr>
        <w:tabs>
          <w:tab w:val="num" w:pos="1461"/>
        </w:tabs>
        <w:ind w:left="1461" w:hanging="43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6"/>
        </w:tabs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6"/>
        </w:tabs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6"/>
        </w:tabs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6"/>
        </w:tabs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6"/>
        </w:tabs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6"/>
        </w:tabs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6"/>
        </w:tabs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6"/>
        </w:tabs>
        <w:ind w:left="7806" w:hanging="180"/>
      </w:pPr>
    </w:lvl>
  </w:abstractNum>
  <w:abstractNum w:abstractNumId="12">
    <w:nsid w:val="413261FC"/>
    <w:multiLevelType w:val="singleLevel"/>
    <w:tmpl w:val="85662C4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abstractNum w:abstractNumId="13">
    <w:nsid w:val="4AA03009"/>
    <w:multiLevelType w:val="multilevel"/>
    <w:tmpl w:val="7F345DB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3455BE"/>
    <w:multiLevelType w:val="hybridMultilevel"/>
    <w:tmpl w:val="44166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DE5DCA"/>
    <w:multiLevelType w:val="hybridMultilevel"/>
    <w:tmpl w:val="9A1A7B5E"/>
    <w:lvl w:ilvl="0" w:tplc="B2607DF4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5B9B2270"/>
    <w:multiLevelType w:val="hybridMultilevel"/>
    <w:tmpl w:val="0936AF04"/>
    <w:lvl w:ilvl="0" w:tplc="719E4AF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BC30777"/>
    <w:multiLevelType w:val="hybridMultilevel"/>
    <w:tmpl w:val="0A8E478C"/>
    <w:lvl w:ilvl="0" w:tplc="7C8096EA">
      <w:start w:val="1"/>
      <w:numFmt w:val="decimal"/>
      <w:lvlText w:val="%1."/>
      <w:lvlJc w:val="left"/>
      <w:pPr>
        <w:tabs>
          <w:tab w:val="num" w:pos="3502"/>
        </w:tabs>
        <w:ind w:left="3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222"/>
        </w:tabs>
        <w:ind w:left="4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942"/>
        </w:tabs>
        <w:ind w:left="4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662"/>
        </w:tabs>
        <w:ind w:left="5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382"/>
        </w:tabs>
        <w:ind w:left="6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02"/>
        </w:tabs>
        <w:ind w:left="7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22"/>
        </w:tabs>
        <w:ind w:left="7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42"/>
        </w:tabs>
        <w:ind w:left="8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262"/>
        </w:tabs>
        <w:ind w:left="9262" w:hanging="180"/>
      </w:pPr>
    </w:lvl>
  </w:abstractNum>
  <w:abstractNum w:abstractNumId="18">
    <w:nsid w:val="5D247C00"/>
    <w:multiLevelType w:val="singleLevel"/>
    <w:tmpl w:val="B22CAFAE"/>
    <w:lvl w:ilvl="0"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19">
    <w:nsid w:val="60FC68EC"/>
    <w:multiLevelType w:val="singleLevel"/>
    <w:tmpl w:val="CA12B9B0"/>
    <w:lvl w:ilvl="0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</w:lvl>
  </w:abstractNum>
  <w:num w:numId="1">
    <w:abstractNumId w:val="12"/>
    <w:lvlOverride w:ilvl="0">
      <w:startOverride w:val="1"/>
    </w:lvlOverride>
  </w:num>
  <w:num w:numId="2">
    <w:abstractNumId w:val="18"/>
  </w:num>
  <w:num w:numId="3">
    <w:abstractNumId w:val="19"/>
    <w:lvlOverride w:ilvl="0">
      <w:startOverride w:val="6"/>
    </w:lvlOverride>
  </w:num>
  <w:num w:numId="4">
    <w:abstractNumId w:val="11"/>
  </w:num>
  <w:num w:numId="5">
    <w:abstractNumId w:val="17"/>
  </w:num>
  <w:num w:numId="6">
    <w:abstractNumId w:val="9"/>
  </w:num>
  <w:num w:numId="7">
    <w:abstractNumId w:val="7"/>
  </w:num>
  <w:num w:numId="8">
    <w:abstractNumId w:val="10"/>
  </w:num>
  <w:num w:numId="9">
    <w:abstractNumId w:val="14"/>
  </w:num>
  <w:num w:numId="10">
    <w:abstractNumId w:val="16"/>
  </w:num>
  <w:num w:numId="11">
    <w:abstractNumId w:val="0"/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15"/>
  </w:num>
  <w:num w:numId="18">
    <w:abstractNumId w:val="13"/>
  </w:num>
  <w:num w:numId="19">
    <w:abstractNumId w:val="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0D"/>
    <w:rsid w:val="00022D52"/>
    <w:rsid w:val="000364BD"/>
    <w:rsid w:val="000370D7"/>
    <w:rsid w:val="0005109E"/>
    <w:rsid w:val="00054FE4"/>
    <w:rsid w:val="0006686F"/>
    <w:rsid w:val="000872B6"/>
    <w:rsid w:val="00093F91"/>
    <w:rsid w:val="000B3D4F"/>
    <w:rsid w:val="000B7819"/>
    <w:rsid w:val="000C4748"/>
    <w:rsid w:val="000C7464"/>
    <w:rsid w:val="000E2476"/>
    <w:rsid w:val="00105ABB"/>
    <w:rsid w:val="00117D50"/>
    <w:rsid w:val="00144B77"/>
    <w:rsid w:val="00165C0E"/>
    <w:rsid w:val="00166B69"/>
    <w:rsid w:val="001B3C8D"/>
    <w:rsid w:val="001C2A61"/>
    <w:rsid w:val="001D2BE1"/>
    <w:rsid w:val="001D2C54"/>
    <w:rsid w:val="001F2B17"/>
    <w:rsid w:val="002001D9"/>
    <w:rsid w:val="00216962"/>
    <w:rsid w:val="00226CA8"/>
    <w:rsid w:val="00227B2D"/>
    <w:rsid w:val="002453DF"/>
    <w:rsid w:val="00284C7A"/>
    <w:rsid w:val="0028741C"/>
    <w:rsid w:val="002B259B"/>
    <w:rsid w:val="002C487B"/>
    <w:rsid w:val="002D763C"/>
    <w:rsid w:val="002E10C9"/>
    <w:rsid w:val="002E72EC"/>
    <w:rsid w:val="00300B4F"/>
    <w:rsid w:val="00333E85"/>
    <w:rsid w:val="00341016"/>
    <w:rsid w:val="00360CB9"/>
    <w:rsid w:val="0037287A"/>
    <w:rsid w:val="00375205"/>
    <w:rsid w:val="00395CE0"/>
    <w:rsid w:val="003D350D"/>
    <w:rsid w:val="003E0A09"/>
    <w:rsid w:val="003E5DC8"/>
    <w:rsid w:val="003F3D66"/>
    <w:rsid w:val="00410042"/>
    <w:rsid w:val="00414EC1"/>
    <w:rsid w:val="00425744"/>
    <w:rsid w:val="00427AA8"/>
    <w:rsid w:val="004532FC"/>
    <w:rsid w:val="00454655"/>
    <w:rsid w:val="00455F7F"/>
    <w:rsid w:val="00466E62"/>
    <w:rsid w:val="00475060"/>
    <w:rsid w:val="00481D43"/>
    <w:rsid w:val="00492E9C"/>
    <w:rsid w:val="00497662"/>
    <w:rsid w:val="004C02DB"/>
    <w:rsid w:val="004D100B"/>
    <w:rsid w:val="004D5584"/>
    <w:rsid w:val="004D5DB2"/>
    <w:rsid w:val="004F0174"/>
    <w:rsid w:val="004F5775"/>
    <w:rsid w:val="0051341A"/>
    <w:rsid w:val="00526017"/>
    <w:rsid w:val="00543C03"/>
    <w:rsid w:val="00546125"/>
    <w:rsid w:val="005533C2"/>
    <w:rsid w:val="00592A0C"/>
    <w:rsid w:val="005B758F"/>
    <w:rsid w:val="00602DC3"/>
    <w:rsid w:val="00613C91"/>
    <w:rsid w:val="00617917"/>
    <w:rsid w:val="0062421F"/>
    <w:rsid w:val="006326E3"/>
    <w:rsid w:val="00642AD9"/>
    <w:rsid w:val="00643C09"/>
    <w:rsid w:val="006664EF"/>
    <w:rsid w:val="00682582"/>
    <w:rsid w:val="006D46F4"/>
    <w:rsid w:val="006F33C1"/>
    <w:rsid w:val="006F3875"/>
    <w:rsid w:val="0073197C"/>
    <w:rsid w:val="00743668"/>
    <w:rsid w:val="007443A2"/>
    <w:rsid w:val="00786E3A"/>
    <w:rsid w:val="0079634B"/>
    <w:rsid w:val="007D609E"/>
    <w:rsid w:val="007F0B18"/>
    <w:rsid w:val="007F0B9B"/>
    <w:rsid w:val="007F3CBF"/>
    <w:rsid w:val="0080602D"/>
    <w:rsid w:val="008126BF"/>
    <w:rsid w:val="00833A88"/>
    <w:rsid w:val="0083585C"/>
    <w:rsid w:val="00841910"/>
    <w:rsid w:val="00852625"/>
    <w:rsid w:val="008552AE"/>
    <w:rsid w:val="00876F47"/>
    <w:rsid w:val="00883499"/>
    <w:rsid w:val="00884C8B"/>
    <w:rsid w:val="00890CBC"/>
    <w:rsid w:val="008D5695"/>
    <w:rsid w:val="008D71A8"/>
    <w:rsid w:val="008F419C"/>
    <w:rsid w:val="009126D4"/>
    <w:rsid w:val="00926153"/>
    <w:rsid w:val="00927E82"/>
    <w:rsid w:val="0093146B"/>
    <w:rsid w:val="00944A9F"/>
    <w:rsid w:val="0095008D"/>
    <w:rsid w:val="009A48AD"/>
    <w:rsid w:val="009C1D11"/>
    <w:rsid w:val="009C276C"/>
    <w:rsid w:val="009D6B51"/>
    <w:rsid w:val="00A0517D"/>
    <w:rsid w:val="00A15F9E"/>
    <w:rsid w:val="00A7167E"/>
    <w:rsid w:val="00A911B2"/>
    <w:rsid w:val="00AA601D"/>
    <w:rsid w:val="00AC2AB2"/>
    <w:rsid w:val="00AD1190"/>
    <w:rsid w:val="00AD7C71"/>
    <w:rsid w:val="00AF53EC"/>
    <w:rsid w:val="00B225BD"/>
    <w:rsid w:val="00B47C18"/>
    <w:rsid w:val="00B62BA9"/>
    <w:rsid w:val="00B7587E"/>
    <w:rsid w:val="00B87119"/>
    <w:rsid w:val="00B91C75"/>
    <w:rsid w:val="00B96CB8"/>
    <w:rsid w:val="00BA3E43"/>
    <w:rsid w:val="00BB76A4"/>
    <w:rsid w:val="00BE4710"/>
    <w:rsid w:val="00C52A0D"/>
    <w:rsid w:val="00C550F9"/>
    <w:rsid w:val="00C8120E"/>
    <w:rsid w:val="00C922CE"/>
    <w:rsid w:val="00CA0100"/>
    <w:rsid w:val="00CA0820"/>
    <w:rsid w:val="00CA0832"/>
    <w:rsid w:val="00CB5B05"/>
    <w:rsid w:val="00CE6689"/>
    <w:rsid w:val="00D016E4"/>
    <w:rsid w:val="00D04FC5"/>
    <w:rsid w:val="00D321A4"/>
    <w:rsid w:val="00D410EA"/>
    <w:rsid w:val="00D66DCB"/>
    <w:rsid w:val="00D74A2D"/>
    <w:rsid w:val="00D821B8"/>
    <w:rsid w:val="00D87AFC"/>
    <w:rsid w:val="00DA32D2"/>
    <w:rsid w:val="00DB1AE2"/>
    <w:rsid w:val="00E07001"/>
    <w:rsid w:val="00E210DD"/>
    <w:rsid w:val="00E22FCE"/>
    <w:rsid w:val="00E54B1B"/>
    <w:rsid w:val="00E57C6E"/>
    <w:rsid w:val="00E63A30"/>
    <w:rsid w:val="00E82A52"/>
    <w:rsid w:val="00E9115E"/>
    <w:rsid w:val="00E93166"/>
    <w:rsid w:val="00E967E2"/>
    <w:rsid w:val="00EB03A2"/>
    <w:rsid w:val="00EB5840"/>
    <w:rsid w:val="00EC24E7"/>
    <w:rsid w:val="00ED250F"/>
    <w:rsid w:val="00EF4414"/>
    <w:rsid w:val="00F6166F"/>
    <w:rsid w:val="00F700FB"/>
    <w:rsid w:val="00F71A66"/>
    <w:rsid w:val="00F745BA"/>
    <w:rsid w:val="00F771F8"/>
    <w:rsid w:val="00F77DBF"/>
    <w:rsid w:val="00F77FBB"/>
    <w:rsid w:val="00F95EC4"/>
    <w:rsid w:val="00F9769B"/>
    <w:rsid w:val="00FB46C4"/>
    <w:rsid w:val="00FC291F"/>
    <w:rsid w:val="00FC3091"/>
    <w:rsid w:val="00FC7C41"/>
    <w:rsid w:val="00FE714B"/>
    <w:rsid w:val="00FF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50D"/>
  </w:style>
  <w:style w:type="paragraph" w:styleId="1">
    <w:name w:val="heading 1"/>
    <w:basedOn w:val="a"/>
    <w:next w:val="a"/>
    <w:qFormat/>
    <w:rsid w:val="003D35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D350D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350D"/>
    <w:pPr>
      <w:jc w:val="center"/>
    </w:pPr>
    <w:rPr>
      <w:b/>
      <w:sz w:val="28"/>
    </w:rPr>
  </w:style>
  <w:style w:type="paragraph" w:styleId="a4">
    <w:name w:val="Body Text"/>
    <w:basedOn w:val="a"/>
    <w:rsid w:val="003D350D"/>
    <w:pPr>
      <w:jc w:val="both"/>
    </w:pPr>
    <w:rPr>
      <w:sz w:val="28"/>
    </w:rPr>
  </w:style>
  <w:style w:type="paragraph" w:styleId="a5">
    <w:name w:val="Body Text Indent"/>
    <w:basedOn w:val="a"/>
    <w:rsid w:val="003D350D"/>
    <w:pPr>
      <w:ind w:firstLine="567"/>
      <w:jc w:val="both"/>
    </w:pPr>
    <w:rPr>
      <w:sz w:val="28"/>
    </w:rPr>
  </w:style>
  <w:style w:type="paragraph" w:styleId="20">
    <w:name w:val="Body Text Indent 2"/>
    <w:basedOn w:val="a"/>
    <w:link w:val="21"/>
    <w:uiPriority w:val="99"/>
    <w:unhideWhenUsed/>
    <w:rsid w:val="00B96CB8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uiPriority w:val="99"/>
    <w:rsid w:val="00B96CB8"/>
    <w:rPr>
      <w:sz w:val="24"/>
      <w:szCs w:val="24"/>
    </w:rPr>
  </w:style>
  <w:style w:type="paragraph" w:styleId="a6">
    <w:name w:val="Balloon Text"/>
    <w:basedOn w:val="a"/>
    <w:link w:val="a7"/>
    <w:rsid w:val="00144B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144B7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144B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4B77"/>
  </w:style>
  <w:style w:type="paragraph" w:styleId="aa">
    <w:name w:val="footer"/>
    <w:basedOn w:val="a"/>
    <w:link w:val="ab"/>
    <w:rsid w:val="00144B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144B77"/>
  </w:style>
  <w:style w:type="paragraph" w:customStyle="1" w:styleId="10">
    <w:name w:val="Обычный1"/>
    <w:rsid w:val="000364BD"/>
    <w:pPr>
      <w:widowControl w:val="0"/>
      <w:snapToGrid w:val="0"/>
      <w:spacing w:line="259" w:lineRule="auto"/>
      <w:ind w:firstLine="480"/>
      <w:jc w:val="both"/>
    </w:pPr>
    <w:rPr>
      <w:sz w:val="18"/>
    </w:rPr>
  </w:style>
  <w:style w:type="paragraph" w:customStyle="1" w:styleId="ConsPlusNormal">
    <w:name w:val="ConsPlusNormal"/>
    <w:rsid w:val="000364B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c">
    <w:name w:val="Основной текст_"/>
    <w:link w:val="8"/>
    <w:rsid w:val="000364BD"/>
    <w:rPr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c"/>
    <w:rsid w:val="000364BD"/>
    <w:pPr>
      <w:shd w:val="clear" w:color="auto" w:fill="FFFFFF"/>
      <w:spacing w:after="420" w:line="0" w:lineRule="atLeast"/>
      <w:ind w:hanging="1240"/>
      <w:jc w:val="center"/>
    </w:pPr>
    <w:rPr>
      <w:sz w:val="27"/>
      <w:szCs w:val="27"/>
      <w:shd w:val="clear" w:color="auto" w:fill="FFFFFF"/>
    </w:rPr>
  </w:style>
  <w:style w:type="character" w:customStyle="1" w:styleId="22">
    <w:name w:val="Основной текст (2)_"/>
    <w:link w:val="23"/>
    <w:rsid w:val="000364BD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364BD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0364BD"/>
    <w:rPr>
      <w:b/>
      <w:bCs/>
      <w:sz w:val="28"/>
      <w:szCs w:val="28"/>
      <w:shd w:val="clear" w:color="auto" w:fill="FFFFFF"/>
    </w:rPr>
  </w:style>
  <w:style w:type="character" w:customStyle="1" w:styleId="24">
    <w:name w:val="Заголовок №2_"/>
    <w:link w:val="25"/>
    <w:rsid w:val="000364BD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64BD"/>
    <w:pPr>
      <w:widowControl w:val="0"/>
      <w:shd w:val="clear" w:color="auto" w:fill="FFFFFF"/>
      <w:spacing w:before="3120" w:line="321" w:lineRule="exact"/>
      <w:jc w:val="center"/>
    </w:pPr>
    <w:rPr>
      <w:b/>
      <w:bCs/>
      <w:sz w:val="28"/>
      <w:szCs w:val="28"/>
    </w:rPr>
  </w:style>
  <w:style w:type="paragraph" w:customStyle="1" w:styleId="25">
    <w:name w:val="Заголовок №2"/>
    <w:basedOn w:val="a"/>
    <w:link w:val="24"/>
    <w:rsid w:val="000364BD"/>
    <w:pPr>
      <w:widowControl w:val="0"/>
      <w:shd w:val="clear" w:color="auto" w:fill="FFFFFF"/>
      <w:spacing w:after="420" w:line="0" w:lineRule="atLeast"/>
      <w:ind w:hanging="1080"/>
      <w:outlineLvl w:val="1"/>
    </w:pPr>
    <w:rPr>
      <w:b/>
      <w:bCs/>
      <w:sz w:val="28"/>
      <w:szCs w:val="28"/>
    </w:rPr>
  </w:style>
  <w:style w:type="character" w:customStyle="1" w:styleId="MSGENFONTSTYLENAMETEMPLATEROLENUMBERMSGENFONTSTYLENAMEBYROLETEXT2">
    <w:name w:val="MSG_EN_FONT_STYLE_NAME_TEMPLATE_ROLE_NUMBER MSG_EN_FONT_STYLE_NAME_BY_ROLE_TEXT 2_"/>
    <w:link w:val="MSGENFONTSTYLENAMETEMPLATEROLENUMBERMSGENFONTSTYLENAMEBYROLETEXT21"/>
    <w:uiPriority w:val="99"/>
    <w:rsid w:val="00EB03A2"/>
    <w:rPr>
      <w:sz w:val="28"/>
      <w:szCs w:val="28"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a"/>
    <w:link w:val="MSGENFONTSTYLENAMETEMPLATEROLENUMBERMSGENFONTSTYLENAMEBYROLETEXT2"/>
    <w:uiPriority w:val="99"/>
    <w:rsid w:val="00EB03A2"/>
    <w:pPr>
      <w:widowControl w:val="0"/>
      <w:shd w:val="clear" w:color="auto" w:fill="FFFFFF"/>
      <w:spacing w:after="720" w:line="322" w:lineRule="exact"/>
      <w:ind w:hanging="740"/>
      <w:jc w:val="center"/>
    </w:pPr>
    <w:rPr>
      <w:sz w:val="28"/>
      <w:szCs w:val="28"/>
    </w:rPr>
  </w:style>
  <w:style w:type="character" w:customStyle="1" w:styleId="MSGENFONTSTYLENAMETEMPLATEROLENUMBERMSGENFONTSTYLENAMEBYROLETEXT2Exact">
    <w:name w:val="MSG_EN_FONT_STYLE_NAME_TEMPLATE_ROLE_NUMBER MSG_EN_FONT_STYLE_NAME_BY_ROLE_TEXT 2 Exact"/>
    <w:uiPriority w:val="99"/>
    <w:rsid w:val="007F0B9B"/>
    <w:rPr>
      <w:sz w:val="28"/>
      <w:szCs w:val="28"/>
      <w:u w:val="none"/>
    </w:rPr>
  </w:style>
  <w:style w:type="character" w:customStyle="1" w:styleId="MSGENFONTSTYLENAMETEMPLATEROLENUMBERMSGENFONTSTYLENAMEBYROLETEXT3">
    <w:name w:val="MSG_EN_FONT_STYLE_NAME_TEMPLATE_ROLE_NUMBER MSG_EN_FONT_STYLE_NAME_BY_ROLE_TEXT 3_"/>
    <w:link w:val="MSGENFONTSTYLENAMETEMPLATEROLENUMBERMSGENFONTSTYLENAMEBYROLETEXT30"/>
    <w:uiPriority w:val="99"/>
    <w:rsid w:val="007F0B9B"/>
    <w:rPr>
      <w:sz w:val="26"/>
      <w:szCs w:val="26"/>
      <w:shd w:val="clear" w:color="auto" w:fill="FFFFFF"/>
    </w:rPr>
  </w:style>
  <w:style w:type="character" w:customStyle="1" w:styleId="MSGENFONTSTYLENAMETEMPLATEROLENUMBERMSGENFONTSTYLENAMEBYROLETEXT20">
    <w:name w:val="MSG_EN_FONT_STYLE_NAME_TEMPLATE_ROLE_NUMBER MSG_EN_FONT_STYLE_NAME_BY_ROLE_TEXT 2"/>
    <w:uiPriority w:val="99"/>
    <w:rsid w:val="007F0B9B"/>
    <w:rPr>
      <w:sz w:val="28"/>
      <w:szCs w:val="28"/>
      <w:u w:val="none"/>
      <w:shd w:val="clear" w:color="auto" w:fill="FFFFFF"/>
    </w:rPr>
  </w:style>
  <w:style w:type="character" w:customStyle="1" w:styleId="MSGENFONTSTYLENAMETEMPLATEROLENUMBERMSGENFONTSTYLENAMEBYROLETEXT2MSGENFONTSTYLEMODIFERSIZE13">
    <w:name w:val="MSG_EN_FONT_STYLE_NAME_TEMPLATE_ROLE_NUMBER MSG_EN_FONT_STYLE_NAME_BY_ROLE_TEXT 2 + MSG_EN_FONT_STYLE_MODIFER_SIZE 13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Exact1">
    <w:name w:val="MSG_EN_FONT_STYLE_NAME_TEMPLATE_ROLE_NUMBER MSG_EN_FONT_STYLE_NAME_BY_ROLE_TEXT 2 Exact1"/>
    <w:uiPriority w:val="99"/>
    <w:rsid w:val="007F0B9B"/>
    <w:rPr>
      <w:sz w:val="28"/>
      <w:szCs w:val="28"/>
      <w:u w:val="single"/>
      <w:shd w:val="clear" w:color="auto" w:fill="FFFFFF"/>
    </w:rPr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aliases w:val="MSG_EN_FONT_STYLE_MODIFER_BOLD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5">
    <w:name w:val="MSG_EN_FONT_STYLE_NAME_TEMPLATE_ROLE_NUMBER MSG_EN_FONT_STYLE_NAME_BY_ROLE_TEXT 5_"/>
    <w:link w:val="MSGENFONTSTYLENAMETEMPLATEROLENUMBERMSGENFONTSTYLENAMEBYROLETEXT50"/>
    <w:uiPriority w:val="99"/>
    <w:rsid w:val="007F0B9B"/>
    <w:rPr>
      <w:sz w:val="22"/>
      <w:szCs w:val="22"/>
      <w:shd w:val="clear" w:color="auto" w:fill="FFFFFF"/>
    </w:rPr>
  </w:style>
  <w:style w:type="character" w:customStyle="1" w:styleId="MSGENFONTSTYLENAMETEMPLATEROLENUMBERMSGENFONTSTYLENAMEBYROLETEXT2MSGENFONTSTYLEMODIFERSIZE131">
    <w:name w:val="MSG_EN_FONT_STYLE_NAME_TEMPLATE_ROLE_NUMBER MSG_EN_FONT_STYLE_NAME_BY_ROLE_TEXT 2 + MSG_EN_FONT_STYLE_MODIFER_SIZE 131"/>
    <w:uiPriority w:val="99"/>
    <w:rsid w:val="007F0B9B"/>
    <w:rPr>
      <w:sz w:val="26"/>
      <w:szCs w:val="26"/>
      <w:u w:val="none"/>
      <w:shd w:val="clear" w:color="auto" w:fill="FFFFFF"/>
    </w:rPr>
  </w:style>
  <w:style w:type="character" w:customStyle="1" w:styleId="MSGENFONTSTYLENAMETEMPLATEROLENUMBERMSGENFONTSTYLENAMEBYROLETEXT2MSGENFONTSTYLEMODIFERSIZE111">
    <w:name w:val="MSG_EN_FONT_STYLE_NAME_TEMPLATE_ROLE_NUMBER MSG_EN_FONT_STYLE_NAME_BY_ROLE_TEXT 2 + MSG_EN_FONT_STYLE_MODIFER_SIZE 111"/>
    <w:aliases w:val="MSG_EN_FONT_STYLE_MODIFER_BOLD2"/>
    <w:uiPriority w:val="99"/>
    <w:rsid w:val="007F0B9B"/>
    <w:rPr>
      <w:b/>
      <w:bCs/>
      <w:sz w:val="22"/>
      <w:szCs w:val="22"/>
      <w:u w:val="none"/>
      <w:shd w:val="clear" w:color="auto" w:fill="FFFFFF"/>
    </w:rPr>
  </w:style>
  <w:style w:type="character" w:customStyle="1" w:styleId="MSGENFONTSTYLENAMETEMPLATEROLENUMBERMSGENFONTSTYLENAMEBYROLETEXT6">
    <w:name w:val="MSG_EN_FONT_STYLE_NAME_TEMPLATE_ROLE_NUMBER MSG_EN_FONT_STYLE_NAME_BY_ROLE_TEXT 6_"/>
    <w:link w:val="MSGENFONTSTYLENAMETEMPLATEROLENUMBERMSGENFONTSTYLENAMEBYROLETEXT60"/>
    <w:uiPriority w:val="99"/>
    <w:rsid w:val="007F0B9B"/>
    <w:rPr>
      <w:b/>
      <w:bCs/>
      <w:sz w:val="22"/>
      <w:szCs w:val="22"/>
      <w:shd w:val="clear" w:color="auto" w:fill="FFFFFF"/>
      <w:lang w:val="en-US" w:eastAsia="en-US"/>
    </w:rPr>
  </w:style>
  <w:style w:type="character" w:customStyle="1" w:styleId="MSGENFONTSTYLENAMETEMPLATEROLENUMBERMSGENFONTSTYLENAMEBYROLETEXT3MSGENFONTSTYLEMODIFERSIZE11">
    <w:name w:val="MSG_EN_FONT_STYLE_NAME_TEMPLATE_ROLE_NUMBER MSG_EN_FONT_STYLE_NAME_BY_ROLE_TEXT 3 + MSG_EN_FONT_STYLE_MODIFER_SIZE 11"/>
    <w:aliases w:val="MSG_EN_FONT_STYLE_MODIFER_BOLD1"/>
    <w:uiPriority w:val="99"/>
    <w:rsid w:val="007F0B9B"/>
    <w:rPr>
      <w:rFonts w:ascii="Times New Roman" w:hAnsi="Times New Roman" w:cs="Times New Roman"/>
      <w:b/>
      <w:bCs/>
      <w:sz w:val="22"/>
      <w:szCs w:val="22"/>
      <w:shd w:val="clear" w:color="auto" w:fill="FFFFFF"/>
      <w:lang w:val="en-US" w:eastAsia="en-US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uiPriority w:val="99"/>
    <w:rsid w:val="007F0B9B"/>
    <w:pPr>
      <w:widowControl w:val="0"/>
      <w:shd w:val="clear" w:color="auto" w:fill="FFFFFF"/>
      <w:spacing w:before="320" w:after="320" w:line="288" w:lineRule="exact"/>
      <w:jc w:val="center"/>
    </w:pPr>
    <w:rPr>
      <w:sz w:val="26"/>
      <w:szCs w:val="26"/>
    </w:rPr>
  </w:style>
  <w:style w:type="paragraph" w:customStyle="1" w:styleId="MSGENFONTSTYLENAMETEMPLATEROLENUMBERMSGENFONTSTYLENAMEBYROLETEXT50">
    <w:name w:val="MSG_EN_FONT_STYLE_NAME_TEMPLATE_ROLE_NUMBER MSG_EN_FONT_STYLE_NAME_BY_ROLE_TEXT 5"/>
    <w:basedOn w:val="a"/>
    <w:link w:val="MSGENFONTSTYLENAMETEMPLATEROLENUMBERMSGENFONTSTYLENAMEBYROLETEXT5"/>
    <w:uiPriority w:val="99"/>
    <w:rsid w:val="007F0B9B"/>
    <w:pPr>
      <w:widowControl w:val="0"/>
      <w:shd w:val="clear" w:color="auto" w:fill="FFFFFF"/>
      <w:spacing w:line="250" w:lineRule="exact"/>
      <w:jc w:val="both"/>
    </w:pPr>
    <w:rPr>
      <w:sz w:val="22"/>
      <w:szCs w:val="22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uiPriority w:val="99"/>
    <w:rsid w:val="007F0B9B"/>
    <w:pPr>
      <w:widowControl w:val="0"/>
      <w:shd w:val="clear" w:color="auto" w:fill="FFFFFF"/>
      <w:spacing w:line="244" w:lineRule="exact"/>
    </w:pPr>
    <w:rPr>
      <w:b/>
      <w:bCs/>
      <w:sz w:val="22"/>
      <w:szCs w:val="22"/>
      <w:lang w:val="en-US" w:eastAsia="en-US"/>
    </w:rPr>
  </w:style>
  <w:style w:type="table" w:styleId="ad">
    <w:name w:val="Table Grid"/>
    <w:basedOn w:val="a1"/>
    <w:rsid w:val="00543C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8560B-7F97-4BFD-BEEF-402C0B0D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427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Поспелихинский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PR manager</cp:lastModifiedBy>
  <cp:revision>2</cp:revision>
  <cp:lastPrinted>2021-10-13T05:16:00Z</cp:lastPrinted>
  <dcterms:created xsi:type="dcterms:W3CDTF">2024-10-28T02:47:00Z</dcterms:created>
  <dcterms:modified xsi:type="dcterms:W3CDTF">2024-10-28T02:47:00Z</dcterms:modified>
</cp:coreProperties>
</file>